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24DF416" w14:textId="31FEE7B4" w:rsidR="00981966" w:rsidRPr="00FE4318" w:rsidRDefault="00981966" w:rsidP="00981966">
      <w:pPr>
        <w:spacing w:after="0" w:line="360" w:lineRule="auto"/>
        <w:contextualSpacing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О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пис на </w:t>
      </w:r>
      <w:r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документите, съдържащи се в офертата </w:t>
      </w:r>
    </w:p>
    <w:p w14:paraId="25B1FBC4" w14:textId="3089B377" w:rsidR="008C661B" w:rsidRDefault="00981966" w:rsidP="004D1DBB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участие в открита процедура за възлагане на обществена поръчка с предмет: </w:t>
      </w:r>
      <w:r w:rsidR="00DC53F4" w:rsidRPr="00643E2A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„</w:t>
      </w:r>
      <w:r w:rsidR="004D1DBB" w:rsidRPr="004D1DBB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Доставка на електрическа енергия средно напрежение и ниско напрежение (СрН и НН) по свободно договорени цени за нуждите на Агенция по геодезия, картография и кадастър</w:t>
      </w:r>
      <w:r w:rsidR="00DC53F4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“</w:t>
      </w:r>
      <w:r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</w:p>
    <w:p w14:paraId="118182F5" w14:textId="77777777" w:rsidR="004D1DBB" w:rsidRPr="004D1DBB" w:rsidRDefault="004D1DBB" w:rsidP="004D1DBB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3"/>
        <w:gridCol w:w="5088"/>
        <w:gridCol w:w="1450"/>
        <w:gridCol w:w="2679"/>
      </w:tblGrid>
      <w:tr w:rsidR="00981966" w:rsidRPr="00E14A58" w14:paraId="03CFA49C" w14:textId="77777777" w:rsidTr="00A211E2">
        <w:trPr>
          <w:trHeight w:val="770"/>
        </w:trPr>
        <w:tc>
          <w:tcPr>
            <w:tcW w:w="335" w:type="pct"/>
            <w:shd w:val="clear" w:color="auto" w:fill="EAF1DD" w:themeFill="accent3" w:themeFillTint="33"/>
            <w:vAlign w:val="center"/>
          </w:tcPr>
          <w:p w14:paraId="1DEF0E62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309" w:type="pct"/>
            <w:gridSpan w:val="2"/>
            <w:shd w:val="clear" w:color="auto" w:fill="EAF1DD" w:themeFill="accent3" w:themeFillTint="33"/>
            <w:vAlign w:val="center"/>
          </w:tcPr>
          <w:p w14:paraId="77078942" w14:textId="51B5049F" w:rsidR="00981966" w:rsidRPr="00E14A58" w:rsidRDefault="00384F83" w:rsidP="00EC2B12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Наименование на документ</w:t>
            </w:r>
            <w:r w:rsidR="00EC2B12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а</w:t>
            </w:r>
          </w:p>
        </w:tc>
        <w:tc>
          <w:tcPr>
            <w:tcW w:w="1357" w:type="pct"/>
            <w:shd w:val="clear" w:color="auto" w:fill="EAF1DD" w:themeFill="accent3" w:themeFillTint="33"/>
            <w:vAlign w:val="center"/>
          </w:tcPr>
          <w:p w14:paraId="7729AA00" w14:textId="77777777" w:rsidR="00981966" w:rsidRPr="00E14A58" w:rsidRDefault="00981966" w:rsidP="008506B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14A5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 на документите</w:t>
            </w:r>
          </w:p>
          <w:p w14:paraId="146BBA1D" w14:textId="5E455288" w:rsidR="00981966" w:rsidRPr="00E14A58" w:rsidRDefault="00384F83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="008C27EE">
              <w:rPr>
                <w:rFonts w:ascii="Times New Roman" w:hAnsi="Times New Roman"/>
                <w:bCs/>
                <w:i/>
                <w:sz w:val="24"/>
                <w:szCs w:val="24"/>
              </w:rPr>
              <w:t>брой, оригинал или копие</w:t>
            </w:r>
            <w:r w:rsidR="00981966" w:rsidRPr="00E14A58">
              <w:rPr>
                <w:rFonts w:ascii="Times New Roman" w:hAnsi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981966" w:rsidRPr="00E14A58" w14:paraId="16918C9F" w14:textId="77777777" w:rsidTr="00A211E2">
        <w:trPr>
          <w:trHeight w:val="623"/>
        </w:trPr>
        <w:tc>
          <w:tcPr>
            <w:tcW w:w="335" w:type="pct"/>
            <w:shd w:val="clear" w:color="auto" w:fill="FFFFFF" w:themeFill="background1"/>
            <w:vAlign w:val="center"/>
          </w:tcPr>
          <w:p w14:paraId="4FEA9F61" w14:textId="2DB6BA7E" w:rsidR="00981966" w:rsidRPr="00E14A58" w:rsidRDefault="004D1DBB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309" w:type="pct"/>
            <w:gridSpan w:val="2"/>
            <w:shd w:val="clear" w:color="auto" w:fill="FFFFFF" w:themeFill="background1"/>
            <w:vAlign w:val="center"/>
          </w:tcPr>
          <w:p w14:paraId="76F13A9B" w14:textId="18895D56" w:rsidR="00981966" w:rsidRPr="004D1DBB" w:rsidRDefault="00981966" w:rsidP="004D1DBB">
            <w:pPr>
              <w:spacing w:after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57" w:type="pct"/>
            <w:shd w:val="clear" w:color="auto" w:fill="FFFFFF" w:themeFill="background1"/>
            <w:vAlign w:val="center"/>
          </w:tcPr>
          <w:p w14:paraId="1F623B81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2CE9AA85" w14:textId="77777777" w:rsidTr="00A211E2">
        <w:trPr>
          <w:trHeight w:val="623"/>
        </w:trPr>
        <w:tc>
          <w:tcPr>
            <w:tcW w:w="335" w:type="pct"/>
            <w:shd w:val="clear" w:color="auto" w:fill="FFFFFF" w:themeFill="background1"/>
            <w:vAlign w:val="center"/>
          </w:tcPr>
          <w:p w14:paraId="68CC718C" w14:textId="561D3A94" w:rsidR="00981966" w:rsidRPr="00E14A58" w:rsidRDefault="004D1DBB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309" w:type="pct"/>
            <w:gridSpan w:val="2"/>
            <w:shd w:val="clear" w:color="auto" w:fill="FFFFFF" w:themeFill="background1"/>
            <w:vAlign w:val="center"/>
          </w:tcPr>
          <w:p w14:paraId="062CF422" w14:textId="68CE6303" w:rsidR="00981966" w:rsidRPr="004D1DBB" w:rsidRDefault="00981966" w:rsidP="004D1DBB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357" w:type="pct"/>
            <w:shd w:val="clear" w:color="auto" w:fill="FFFFFF" w:themeFill="background1"/>
            <w:vAlign w:val="center"/>
          </w:tcPr>
          <w:p w14:paraId="059E81E4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698628B8" w14:textId="77777777" w:rsidTr="00A211E2">
        <w:trPr>
          <w:trHeight w:val="623"/>
        </w:trPr>
        <w:tc>
          <w:tcPr>
            <w:tcW w:w="335" w:type="pct"/>
            <w:shd w:val="clear" w:color="auto" w:fill="FFFFFF" w:themeFill="background1"/>
            <w:vAlign w:val="center"/>
          </w:tcPr>
          <w:p w14:paraId="1B3F8DFB" w14:textId="3A5D328E" w:rsidR="00981966" w:rsidRPr="00E14A58" w:rsidRDefault="004D1DBB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309" w:type="pct"/>
            <w:gridSpan w:val="2"/>
            <w:shd w:val="clear" w:color="auto" w:fill="FFFFFF" w:themeFill="background1"/>
            <w:vAlign w:val="center"/>
          </w:tcPr>
          <w:p w14:paraId="70368B9B" w14:textId="50B961D3" w:rsidR="00981966" w:rsidRPr="004D1DBB" w:rsidRDefault="00981966" w:rsidP="004D1DBB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357" w:type="pct"/>
            <w:shd w:val="clear" w:color="auto" w:fill="FFFFFF" w:themeFill="background1"/>
            <w:vAlign w:val="center"/>
          </w:tcPr>
          <w:p w14:paraId="7796A6B3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25349DF8" w14:textId="77777777" w:rsidTr="00A211E2">
        <w:trPr>
          <w:trHeight w:val="623"/>
        </w:trPr>
        <w:tc>
          <w:tcPr>
            <w:tcW w:w="335" w:type="pct"/>
            <w:shd w:val="clear" w:color="auto" w:fill="FFFFFF" w:themeFill="background1"/>
            <w:vAlign w:val="center"/>
          </w:tcPr>
          <w:p w14:paraId="5AD5193F" w14:textId="246955EB" w:rsidR="00981966" w:rsidRPr="00E14A58" w:rsidRDefault="004D1DBB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309" w:type="pct"/>
            <w:gridSpan w:val="2"/>
            <w:shd w:val="clear" w:color="auto" w:fill="FFFFFF" w:themeFill="background1"/>
            <w:vAlign w:val="center"/>
          </w:tcPr>
          <w:p w14:paraId="3C367023" w14:textId="72EABF87" w:rsidR="00981966" w:rsidRPr="004D1DBB" w:rsidRDefault="00981966" w:rsidP="004D1DBB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357" w:type="pct"/>
            <w:shd w:val="clear" w:color="auto" w:fill="FFFFFF" w:themeFill="background1"/>
            <w:vAlign w:val="center"/>
          </w:tcPr>
          <w:p w14:paraId="0F78B7EC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7951A2F9" w14:textId="77777777" w:rsidTr="00A211E2">
        <w:trPr>
          <w:trHeight w:val="623"/>
        </w:trPr>
        <w:tc>
          <w:tcPr>
            <w:tcW w:w="335" w:type="pct"/>
            <w:shd w:val="clear" w:color="auto" w:fill="FFFFFF" w:themeFill="background1"/>
            <w:vAlign w:val="center"/>
          </w:tcPr>
          <w:p w14:paraId="6E9D06A3" w14:textId="7811D429" w:rsidR="00981966" w:rsidRPr="00E14A58" w:rsidRDefault="004D1DBB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309" w:type="pct"/>
            <w:gridSpan w:val="2"/>
            <w:shd w:val="clear" w:color="auto" w:fill="FFFFFF" w:themeFill="background1"/>
            <w:vAlign w:val="center"/>
          </w:tcPr>
          <w:p w14:paraId="1914895D" w14:textId="32C2A31E" w:rsidR="00981966" w:rsidRPr="004D1DBB" w:rsidRDefault="00981966" w:rsidP="004D1DBB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i/>
                <w:sz w:val="20"/>
                <w:szCs w:val="20"/>
                <w:lang w:eastAsia="bg-BG"/>
              </w:rPr>
            </w:pPr>
          </w:p>
        </w:tc>
        <w:tc>
          <w:tcPr>
            <w:tcW w:w="1357" w:type="pct"/>
            <w:shd w:val="clear" w:color="auto" w:fill="FFFFFF" w:themeFill="background1"/>
            <w:vAlign w:val="center"/>
          </w:tcPr>
          <w:p w14:paraId="43E668DC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003E302E" w14:textId="77777777" w:rsidTr="00A211E2">
        <w:trPr>
          <w:trHeight w:val="623"/>
        </w:trPr>
        <w:tc>
          <w:tcPr>
            <w:tcW w:w="335" w:type="pct"/>
            <w:shd w:val="clear" w:color="auto" w:fill="FFFFFF" w:themeFill="background1"/>
            <w:vAlign w:val="center"/>
          </w:tcPr>
          <w:p w14:paraId="4BE62F9B" w14:textId="5F052726" w:rsidR="00981966" w:rsidRPr="00E14A58" w:rsidRDefault="004D1DBB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309" w:type="pct"/>
            <w:gridSpan w:val="2"/>
            <w:shd w:val="clear" w:color="auto" w:fill="FFFFFF" w:themeFill="background1"/>
            <w:vAlign w:val="center"/>
          </w:tcPr>
          <w:p w14:paraId="58BD1E9B" w14:textId="6FF88026" w:rsidR="00981966" w:rsidRPr="004D1DBB" w:rsidRDefault="00981966" w:rsidP="004D1DBB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57" w:type="pct"/>
            <w:shd w:val="clear" w:color="auto" w:fill="FFFFFF" w:themeFill="background1"/>
            <w:vAlign w:val="center"/>
          </w:tcPr>
          <w:p w14:paraId="6A4BFD38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A211E2" w:rsidRPr="00E14A58" w14:paraId="36A1EEF9" w14:textId="77777777" w:rsidTr="00A211E2">
        <w:trPr>
          <w:trHeight w:val="623"/>
        </w:trPr>
        <w:tc>
          <w:tcPr>
            <w:tcW w:w="335" w:type="pct"/>
            <w:shd w:val="clear" w:color="auto" w:fill="FFFFFF" w:themeFill="background1"/>
            <w:vAlign w:val="center"/>
          </w:tcPr>
          <w:p w14:paraId="3408417A" w14:textId="658EC253" w:rsidR="00A211E2" w:rsidRPr="00A211E2" w:rsidRDefault="00A211E2" w:rsidP="005817E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309" w:type="pct"/>
            <w:gridSpan w:val="2"/>
            <w:shd w:val="clear" w:color="auto" w:fill="FFFFFF" w:themeFill="background1"/>
            <w:vAlign w:val="center"/>
          </w:tcPr>
          <w:p w14:paraId="3BC4A3D0" w14:textId="77777777" w:rsidR="00A211E2" w:rsidRPr="004D1DBB" w:rsidRDefault="00A211E2" w:rsidP="005817E8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357" w:type="pct"/>
            <w:shd w:val="clear" w:color="auto" w:fill="FFFFFF" w:themeFill="background1"/>
            <w:vAlign w:val="center"/>
          </w:tcPr>
          <w:p w14:paraId="01CD28C6" w14:textId="77777777" w:rsidR="00A211E2" w:rsidRPr="00E14A58" w:rsidRDefault="00A211E2" w:rsidP="005817E8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A211E2" w:rsidRPr="00E14A58" w14:paraId="1B85E741" w14:textId="77777777" w:rsidTr="00A211E2">
        <w:trPr>
          <w:trHeight w:val="623"/>
        </w:trPr>
        <w:tc>
          <w:tcPr>
            <w:tcW w:w="335" w:type="pct"/>
            <w:shd w:val="clear" w:color="auto" w:fill="FFFFFF" w:themeFill="background1"/>
            <w:vAlign w:val="center"/>
          </w:tcPr>
          <w:p w14:paraId="7D59A564" w14:textId="160FA75C" w:rsidR="00A211E2" w:rsidRPr="00A211E2" w:rsidRDefault="00A211E2" w:rsidP="005817E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309" w:type="pct"/>
            <w:gridSpan w:val="2"/>
            <w:shd w:val="clear" w:color="auto" w:fill="FFFFFF" w:themeFill="background1"/>
            <w:vAlign w:val="center"/>
          </w:tcPr>
          <w:p w14:paraId="732AE37D" w14:textId="77777777" w:rsidR="00A211E2" w:rsidRPr="004D1DBB" w:rsidRDefault="00A211E2" w:rsidP="005817E8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i/>
                <w:sz w:val="20"/>
                <w:szCs w:val="20"/>
                <w:lang w:eastAsia="bg-BG"/>
              </w:rPr>
            </w:pPr>
          </w:p>
        </w:tc>
        <w:tc>
          <w:tcPr>
            <w:tcW w:w="1357" w:type="pct"/>
            <w:shd w:val="clear" w:color="auto" w:fill="FFFFFF" w:themeFill="background1"/>
            <w:vAlign w:val="center"/>
          </w:tcPr>
          <w:p w14:paraId="4F661D7B" w14:textId="77777777" w:rsidR="00A211E2" w:rsidRPr="00E14A58" w:rsidRDefault="00A211E2" w:rsidP="005817E8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A211E2" w:rsidRPr="00E14A58" w14:paraId="75D81FF9" w14:textId="77777777" w:rsidTr="00A211E2">
        <w:trPr>
          <w:trHeight w:val="623"/>
        </w:trPr>
        <w:tc>
          <w:tcPr>
            <w:tcW w:w="335" w:type="pct"/>
            <w:shd w:val="clear" w:color="auto" w:fill="FFFFFF" w:themeFill="background1"/>
            <w:vAlign w:val="center"/>
          </w:tcPr>
          <w:p w14:paraId="7B056DD8" w14:textId="5DF91B23" w:rsidR="00A211E2" w:rsidRPr="00A211E2" w:rsidRDefault="00A211E2" w:rsidP="005817E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3309" w:type="pct"/>
            <w:gridSpan w:val="2"/>
            <w:shd w:val="clear" w:color="auto" w:fill="FFFFFF" w:themeFill="background1"/>
            <w:vAlign w:val="center"/>
          </w:tcPr>
          <w:p w14:paraId="1A53F161" w14:textId="77777777" w:rsidR="00A211E2" w:rsidRPr="004D1DBB" w:rsidRDefault="00A211E2" w:rsidP="005817E8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57" w:type="pct"/>
            <w:shd w:val="clear" w:color="auto" w:fill="FFFFFF" w:themeFill="background1"/>
            <w:vAlign w:val="center"/>
          </w:tcPr>
          <w:p w14:paraId="215FDE19" w14:textId="77777777" w:rsidR="00A211E2" w:rsidRPr="00E14A58" w:rsidRDefault="00A211E2" w:rsidP="005817E8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A211E2" w:rsidRPr="00E14A58" w14:paraId="2B067BDC" w14:textId="77777777" w:rsidTr="00A211E2">
        <w:trPr>
          <w:trHeight w:val="542"/>
        </w:trPr>
        <w:tc>
          <w:tcPr>
            <w:tcW w:w="335" w:type="pct"/>
            <w:shd w:val="clear" w:color="auto" w:fill="FFFFFF" w:themeFill="background1"/>
            <w:vAlign w:val="center"/>
          </w:tcPr>
          <w:p w14:paraId="6BF04B9D" w14:textId="19F4B5F8" w:rsidR="00A211E2" w:rsidRPr="00A211E2" w:rsidRDefault="00A211E2" w:rsidP="005817E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10</w:t>
            </w:r>
          </w:p>
        </w:tc>
        <w:tc>
          <w:tcPr>
            <w:tcW w:w="3309" w:type="pct"/>
            <w:gridSpan w:val="2"/>
            <w:shd w:val="clear" w:color="auto" w:fill="FFFFFF" w:themeFill="background1"/>
            <w:vAlign w:val="center"/>
          </w:tcPr>
          <w:p w14:paraId="7C91C21D" w14:textId="77777777" w:rsidR="00A211E2" w:rsidRPr="004D1DBB" w:rsidRDefault="00A211E2" w:rsidP="005817E8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57" w:type="pct"/>
            <w:shd w:val="clear" w:color="auto" w:fill="FFFFFF" w:themeFill="background1"/>
            <w:vAlign w:val="center"/>
          </w:tcPr>
          <w:p w14:paraId="7ED0CAF1" w14:textId="77777777" w:rsidR="00A211E2" w:rsidRPr="00E14A58" w:rsidRDefault="00A211E2" w:rsidP="005817E8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569A93BA" w14:textId="77777777" w:rsidTr="00A21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42"/>
        </w:trPr>
        <w:tc>
          <w:tcPr>
            <w:tcW w:w="2910" w:type="pct"/>
            <w:gridSpan w:val="2"/>
            <w:vAlign w:val="center"/>
          </w:tcPr>
          <w:p w14:paraId="7F14DD8E" w14:textId="77777777" w:rsidR="003F4546" w:rsidRDefault="003F454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0276978" w14:textId="77777777" w:rsidR="00B8484C" w:rsidRPr="00B8484C" w:rsidRDefault="00B8484C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791CD9A5" w14:textId="77777777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090" w:type="pct"/>
            <w:gridSpan w:val="2"/>
          </w:tcPr>
          <w:p w14:paraId="5E848B9E" w14:textId="77777777" w:rsidR="003F4546" w:rsidRDefault="003F454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305D6FE" w14:textId="77777777" w:rsidR="00B8484C" w:rsidRPr="00B8484C" w:rsidRDefault="00B8484C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4071536F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981966" w:rsidRPr="00E14A58" w14:paraId="22E0B1A8" w14:textId="77777777" w:rsidTr="00A21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2910" w:type="pct"/>
            <w:gridSpan w:val="2"/>
            <w:vAlign w:val="center"/>
          </w:tcPr>
          <w:p w14:paraId="03222E93" w14:textId="77777777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090" w:type="pct"/>
            <w:gridSpan w:val="2"/>
          </w:tcPr>
          <w:p w14:paraId="5161755F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360F73F7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210C32FB" w14:textId="5E9D2A4B" w:rsidR="00981966" w:rsidRPr="00E14A58" w:rsidRDefault="00981966" w:rsidP="00232626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 w:rsidR="002326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 w:rsidR="002326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090" w:type="pct"/>
            <w:gridSpan w:val="2"/>
          </w:tcPr>
          <w:p w14:paraId="6C0C7C75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591F764E" w14:textId="77777777" w:rsidTr="00A21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2910" w:type="pct"/>
            <w:gridSpan w:val="2"/>
            <w:vAlign w:val="center"/>
          </w:tcPr>
          <w:p w14:paraId="09E08E18" w14:textId="375F21F9" w:rsidR="00981966" w:rsidRPr="00E14A58" w:rsidRDefault="0023262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r w:rsidR="00BA45B9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1"/>
            </w:r>
          </w:p>
        </w:tc>
        <w:tc>
          <w:tcPr>
            <w:tcW w:w="2090" w:type="pct"/>
            <w:gridSpan w:val="2"/>
          </w:tcPr>
          <w:p w14:paraId="06B7ED83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1095203D" w14:textId="77777777" w:rsidTr="00A21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2910" w:type="pct"/>
            <w:gridSpan w:val="2"/>
            <w:vAlign w:val="center"/>
          </w:tcPr>
          <w:p w14:paraId="270A85A0" w14:textId="1F081F03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  <w:r w:rsidR="00BA45B9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2"/>
            </w:r>
          </w:p>
        </w:tc>
        <w:tc>
          <w:tcPr>
            <w:tcW w:w="2090" w:type="pct"/>
            <w:gridSpan w:val="2"/>
          </w:tcPr>
          <w:p w14:paraId="59B50531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55BC35EF" w14:textId="77777777" w:rsidR="00232626" w:rsidRPr="00A211E2" w:rsidRDefault="00232626" w:rsidP="00A211E2">
      <w:pPr>
        <w:rPr>
          <w:lang w:val="en-US"/>
        </w:rPr>
      </w:pPr>
      <w:bookmarkStart w:id="0" w:name="_GoBack"/>
      <w:bookmarkEnd w:id="0"/>
    </w:p>
    <w:sectPr w:rsidR="00232626" w:rsidRPr="00A211E2" w:rsidSect="00A211E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134" w:bottom="567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C73045" w14:textId="77777777" w:rsidR="005947EA" w:rsidRDefault="005947EA" w:rsidP="00C95243">
      <w:pPr>
        <w:spacing w:after="0" w:line="240" w:lineRule="auto"/>
      </w:pPr>
      <w:r>
        <w:separator/>
      </w:r>
    </w:p>
  </w:endnote>
  <w:endnote w:type="continuationSeparator" w:id="0">
    <w:p w14:paraId="0B7CEDE2" w14:textId="77777777" w:rsidR="005947EA" w:rsidRDefault="005947EA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A211E2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A211E2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A211E2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A211E2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61D2E" w14:textId="77777777" w:rsidR="005947EA" w:rsidRDefault="005947EA" w:rsidP="00C95243">
      <w:pPr>
        <w:spacing w:after="0" w:line="240" w:lineRule="auto"/>
      </w:pPr>
      <w:r>
        <w:separator/>
      </w:r>
    </w:p>
  </w:footnote>
  <w:footnote w:type="continuationSeparator" w:id="0">
    <w:p w14:paraId="7393E103" w14:textId="77777777" w:rsidR="005947EA" w:rsidRDefault="005947EA" w:rsidP="00C95243">
      <w:pPr>
        <w:spacing w:after="0" w:line="240" w:lineRule="auto"/>
      </w:pPr>
      <w:r>
        <w:continuationSeparator/>
      </w:r>
    </w:p>
  </w:footnote>
  <w:footnote w:id="1">
    <w:p w14:paraId="57A71324" w14:textId="1F98198B" w:rsidR="00BA45B9" w:rsidRPr="004D1DBB" w:rsidRDefault="00BA45B9">
      <w:pPr>
        <w:pStyle w:val="FootnoteText"/>
        <w:rPr>
          <w:i/>
          <w:lang w:val="bg-BG"/>
        </w:rPr>
      </w:pPr>
      <w:r w:rsidRPr="004D1DBB">
        <w:rPr>
          <w:rStyle w:val="FootnoteReference"/>
          <w:lang w:val="bg-BG"/>
        </w:rPr>
        <w:footnoteRef/>
      </w:r>
      <w:r w:rsidRPr="004D1DBB">
        <w:rPr>
          <w:lang w:val="bg-BG"/>
        </w:rPr>
        <w:t xml:space="preserve"> </w:t>
      </w:r>
      <w:r w:rsidRPr="004D1DBB">
        <w:rPr>
          <w:i/>
          <w:sz w:val="18"/>
          <w:szCs w:val="18"/>
          <w:lang w:val="bg-BG"/>
        </w:rPr>
        <w:t>Когато участникът се представлява заедно от повече от едно лице, описът се подписва от всяко от тях с посочване на имената и на качеството на представляващите.</w:t>
      </w:r>
    </w:p>
  </w:footnote>
  <w:footnote w:id="2">
    <w:p w14:paraId="159A7688" w14:textId="6DBFC682" w:rsidR="00BA45B9" w:rsidRPr="00BA45B9" w:rsidRDefault="00BA45B9">
      <w:pPr>
        <w:pStyle w:val="FootnoteText"/>
        <w:rPr>
          <w:lang w:val="en-US"/>
        </w:rPr>
      </w:pPr>
      <w:r w:rsidRPr="004D1DBB">
        <w:rPr>
          <w:rStyle w:val="FootnoteReference"/>
          <w:i/>
          <w:lang w:val="bg-BG"/>
        </w:rPr>
        <w:footnoteRef/>
      </w:r>
      <w:r w:rsidRPr="004D1DBB">
        <w:rPr>
          <w:i/>
          <w:lang w:val="bg-BG"/>
        </w:rPr>
        <w:t xml:space="preserve"> </w:t>
      </w:r>
      <w:r w:rsidRPr="004D1DBB">
        <w:rPr>
          <w:i/>
          <w:sz w:val="18"/>
          <w:szCs w:val="18"/>
          <w:lang w:val="bg-BG"/>
        </w:rPr>
        <w:t>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030D42C1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406D6" w14:textId="6E446957" w:rsidR="0064798E" w:rsidRPr="004D1DBB" w:rsidRDefault="0064798E" w:rsidP="0064798E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b/>
        <w:i/>
        <w:color w:val="000000"/>
        <w:sz w:val="24"/>
        <w:szCs w:val="24"/>
        <w:lang w:eastAsia="bg-BG"/>
      </w:rPr>
    </w:pPr>
    <w:r w:rsidRPr="004D1DBB">
      <w:rPr>
        <w:rFonts w:ascii="Times New Roman" w:hAnsi="Times New Roman"/>
        <w:b/>
        <w:bCs/>
        <w:i/>
        <w:color w:val="000000"/>
        <w:sz w:val="24"/>
        <w:szCs w:val="24"/>
        <w:lang w:val="en-US" w:eastAsia="bg-BG"/>
      </w:rPr>
      <w:t>O</w:t>
    </w:r>
    <w:r w:rsidR="004D1DBB" w:rsidRPr="004D1DBB">
      <w:rPr>
        <w:rFonts w:ascii="Times New Roman" w:hAnsi="Times New Roman"/>
        <w:b/>
        <w:bCs/>
        <w:i/>
        <w:color w:val="000000"/>
        <w:sz w:val="24"/>
        <w:szCs w:val="24"/>
        <w:lang w:eastAsia="bg-BG"/>
      </w:rPr>
      <w:t>бразец № 4</w:t>
    </w:r>
  </w:p>
  <w:p w14:paraId="315E9FC6" w14:textId="4E628E6E" w:rsidR="008D6783" w:rsidRPr="00BB367C" w:rsidRDefault="008D6783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4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5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49"/>
  </w:num>
  <w:num w:numId="2">
    <w:abstractNumId w:val="31"/>
  </w:num>
  <w:num w:numId="3">
    <w:abstractNumId w:val="7"/>
  </w:num>
  <w:num w:numId="4">
    <w:abstractNumId w:val="18"/>
  </w:num>
  <w:num w:numId="5">
    <w:abstractNumId w:val="53"/>
  </w:num>
  <w:num w:numId="6">
    <w:abstractNumId w:val="0"/>
  </w:num>
  <w:num w:numId="7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4"/>
  </w:num>
  <w:num w:numId="18">
    <w:abstractNumId w:val="51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6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6"/>
  </w:num>
  <w:num w:numId="28">
    <w:abstractNumId w:val="47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5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0"/>
  </w:num>
  <w:num w:numId="44">
    <w:abstractNumId w:val="34"/>
  </w:num>
  <w:num w:numId="45">
    <w:abstractNumId w:val="44"/>
  </w:num>
  <w:num w:numId="46">
    <w:abstractNumId w:val="13"/>
  </w:num>
  <w:num w:numId="47">
    <w:abstractNumId w:val="42"/>
  </w:num>
  <w:num w:numId="48">
    <w:abstractNumId w:val="52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6EBF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2626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352F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073"/>
    <w:rsid w:val="0028624A"/>
    <w:rsid w:val="00287632"/>
    <w:rsid w:val="00287909"/>
    <w:rsid w:val="00287B34"/>
    <w:rsid w:val="002901DD"/>
    <w:rsid w:val="002932FA"/>
    <w:rsid w:val="00295745"/>
    <w:rsid w:val="002957BC"/>
    <w:rsid w:val="00295921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CE6"/>
    <w:rsid w:val="002F7D7E"/>
    <w:rsid w:val="002F7E66"/>
    <w:rsid w:val="0030048E"/>
    <w:rsid w:val="0030477F"/>
    <w:rsid w:val="00304ECB"/>
    <w:rsid w:val="00307DAA"/>
    <w:rsid w:val="00311D94"/>
    <w:rsid w:val="00313439"/>
    <w:rsid w:val="00313CE4"/>
    <w:rsid w:val="00316C43"/>
    <w:rsid w:val="00320708"/>
    <w:rsid w:val="00322E7A"/>
    <w:rsid w:val="00326512"/>
    <w:rsid w:val="00327C24"/>
    <w:rsid w:val="00333A7D"/>
    <w:rsid w:val="00335D75"/>
    <w:rsid w:val="003363B0"/>
    <w:rsid w:val="00341A2C"/>
    <w:rsid w:val="003425BB"/>
    <w:rsid w:val="00343F74"/>
    <w:rsid w:val="00346498"/>
    <w:rsid w:val="003469DB"/>
    <w:rsid w:val="00347418"/>
    <w:rsid w:val="00347862"/>
    <w:rsid w:val="00350C7C"/>
    <w:rsid w:val="00350F53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84F83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46"/>
    <w:rsid w:val="003F45BA"/>
    <w:rsid w:val="004013F9"/>
    <w:rsid w:val="00402F0F"/>
    <w:rsid w:val="00403E72"/>
    <w:rsid w:val="00406918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2285"/>
    <w:rsid w:val="00463214"/>
    <w:rsid w:val="004636A2"/>
    <w:rsid w:val="00465912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41E5"/>
    <w:rsid w:val="00487429"/>
    <w:rsid w:val="0049076D"/>
    <w:rsid w:val="00492BBF"/>
    <w:rsid w:val="004A3D5A"/>
    <w:rsid w:val="004A499C"/>
    <w:rsid w:val="004A4CCD"/>
    <w:rsid w:val="004A62F5"/>
    <w:rsid w:val="004A666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1DBB"/>
    <w:rsid w:val="004D4601"/>
    <w:rsid w:val="004D4F9B"/>
    <w:rsid w:val="004D5A02"/>
    <w:rsid w:val="004D6F75"/>
    <w:rsid w:val="004D73A5"/>
    <w:rsid w:val="004D7443"/>
    <w:rsid w:val="004D7479"/>
    <w:rsid w:val="004D7EF9"/>
    <w:rsid w:val="004E1CA8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0B29"/>
    <w:rsid w:val="005122D3"/>
    <w:rsid w:val="00514198"/>
    <w:rsid w:val="00515749"/>
    <w:rsid w:val="005171EE"/>
    <w:rsid w:val="005179C8"/>
    <w:rsid w:val="0052308C"/>
    <w:rsid w:val="00524F42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5610"/>
    <w:rsid w:val="0054703F"/>
    <w:rsid w:val="00547995"/>
    <w:rsid w:val="00550008"/>
    <w:rsid w:val="005510F2"/>
    <w:rsid w:val="005546D2"/>
    <w:rsid w:val="00555872"/>
    <w:rsid w:val="005564A4"/>
    <w:rsid w:val="0055723F"/>
    <w:rsid w:val="00557EF8"/>
    <w:rsid w:val="00560F9C"/>
    <w:rsid w:val="00562F10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47EA"/>
    <w:rsid w:val="00595A53"/>
    <w:rsid w:val="00597D20"/>
    <w:rsid w:val="005A04D9"/>
    <w:rsid w:val="005A06AB"/>
    <w:rsid w:val="005A0798"/>
    <w:rsid w:val="005A18FF"/>
    <w:rsid w:val="005A33EB"/>
    <w:rsid w:val="005A4141"/>
    <w:rsid w:val="005A59CB"/>
    <w:rsid w:val="005A5BAB"/>
    <w:rsid w:val="005A7B22"/>
    <w:rsid w:val="005B3754"/>
    <w:rsid w:val="005B6171"/>
    <w:rsid w:val="005C173A"/>
    <w:rsid w:val="005C1AA9"/>
    <w:rsid w:val="005C6543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51DA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4798E"/>
    <w:rsid w:val="006506FE"/>
    <w:rsid w:val="0065330B"/>
    <w:rsid w:val="00654A95"/>
    <w:rsid w:val="00661CCA"/>
    <w:rsid w:val="00663527"/>
    <w:rsid w:val="00664400"/>
    <w:rsid w:val="00666418"/>
    <w:rsid w:val="0066780D"/>
    <w:rsid w:val="0067032F"/>
    <w:rsid w:val="00671182"/>
    <w:rsid w:val="00671A2B"/>
    <w:rsid w:val="00671B4A"/>
    <w:rsid w:val="0067318F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6F6BC7"/>
    <w:rsid w:val="00706BC6"/>
    <w:rsid w:val="007103B4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047E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3F47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4715"/>
    <w:rsid w:val="00885BCA"/>
    <w:rsid w:val="0089001B"/>
    <w:rsid w:val="00892B30"/>
    <w:rsid w:val="0089325D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27EE"/>
    <w:rsid w:val="008C359F"/>
    <w:rsid w:val="008C58A5"/>
    <w:rsid w:val="008C661B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331E"/>
    <w:rsid w:val="00976725"/>
    <w:rsid w:val="00976A7F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2BD5"/>
    <w:rsid w:val="009A375B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29F3"/>
    <w:rsid w:val="00A03267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11E2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6DF6"/>
    <w:rsid w:val="00A5733A"/>
    <w:rsid w:val="00A60A13"/>
    <w:rsid w:val="00A616B1"/>
    <w:rsid w:val="00A630CB"/>
    <w:rsid w:val="00A655B6"/>
    <w:rsid w:val="00A66ED1"/>
    <w:rsid w:val="00A670E9"/>
    <w:rsid w:val="00A67448"/>
    <w:rsid w:val="00A7004D"/>
    <w:rsid w:val="00A726A8"/>
    <w:rsid w:val="00A74EB5"/>
    <w:rsid w:val="00A82B43"/>
    <w:rsid w:val="00A83C95"/>
    <w:rsid w:val="00A8448D"/>
    <w:rsid w:val="00A9018B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3378"/>
    <w:rsid w:val="00B24422"/>
    <w:rsid w:val="00B24AD4"/>
    <w:rsid w:val="00B24DC7"/>
    <w:rsid w:val="00B25303"/>
    <w:rsid w:val="00B3096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0C0E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774A7"/>
    <w:rsid w:val="00B81ADF"/>
    <w:rsid w:val="00B8484C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A45B9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57AE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67B4"/>
    <w:rsid w:val="00BF0C96"/>
    <w:rsid w:val="00BF1223"/>
    <w:rsid w:val="00BF3871"/>
    <w:rsid w:val="00BF3A10"/>
    <w:rsid w:val="00BF5A22"/>
    <w:rsid w:val="00C0169C"/>
    <w:rsid w:val="00C136E3"/>
    <w:rsid w:val="00C15190"/>
    <w:rsid w:val="00C168A0"/>
    <w:rsid w:val="00C2265B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97727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3003"/>
    <w:rsid w:val="00D13036"/>
    <w:rsid w:val="00D1371E"/>
    <w:rsid w:val="00D15789"/>
    <w:rsid w:val="00D163B9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53F4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603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2B12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6097"/>
    <w:rsid w:val="00EE7749"/>
    <w:rsid w:val="00EE7BE8"/>
    <w:rsid w:val="00EF415A"/>
    <w:rsid w:val="00EF4E37"/>
    <w:rsid w:val="00EF65D6"/>
    <w:rsid w:val="00EF6CDF"/>
    <w:rsid w:val="00F037AA"/>
    <w:rsid w:val="00F04336"/>
    <w:rsid w:val="00F07FE9"/>
    <w:rsid w:val="00F10ACE"/>
    <w:rsid w:val="00F10BAF"/>
    <w:rsid w:val="00F14F52"/>
    <w:rsid w:val="00F1582E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DFE"/>
    <w:rsid w:val="00FB397C"/>
    <w:rsid w:val="00FB46E5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4318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232626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232626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17DB2-AFB4-4C3C-A9A0-F7ED2D893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2017-08-23T08:08:00Z</dcterms:created>
  <dcterms:modified xsi:type="dcterms:W3CDTF">2019-04-02T08:42:00Z</dcterms:modified>
  <cp:category>Проект</cp:category>
</cp:coreProperties>
</file>