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8AD3BB5" w14:textId="77777777" w:rsidR="00981966" w:rsidRPr="00F44E0A" w:rsidRDefault="00981966" w:rsidP="009819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bg-BG"/>
        </w:rPr>
        <w:t>O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бразец № 1</w:t>
      </w:r>
    </w:p>
    <w:p w14:paraId="38D87003" w14:textId="77777777" w:rsidR="00981966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DF416" w14:textId="31FEE7B4" w:rsidR="00981966" w:rsidRPr="00E14A58" w:rsidRDefault="00981966" w:rsidP="00981966">
      <w:pPr>
        <w:spacing w:after="0" w:line="36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пис на документите, съдържащи се в офертата </w:t>
      </w:r>
    </w:p>
    <w:p w14:paraId="6399D764" w14:textId="77777777" w:rsidR="00981966" w:rsidRPr="009A375B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Pr="000218D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участие в открита процедура за възлагане на обществена поръчка с предмет: </w:t>
      </w:r>
      <w:r w:rsidRPr="009A375B">
        <w:rPr>
          <w:rFonts w:ascii="Times New Roman" w:hAnsi="Times New Roman"/>
          <w:b/>
          <w:bCs/>
          <w:sz w:val="24"/>
          <w:szCs w:val="24"/>
        </w:rPr>
        <w:t>„Усъвършенстване на работните процеси за предоставяне на електронни административни услуги и развитие на информационните системи на кадастъра“</w:t>
      </w:r>
      <w:r w:rsidRPr="009A375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, </w:t>
      </w:r>
    </w:p>
    <w:p w14:paraId="1FE90AA5" w14:textId="77777777" w:rsidR="00981966" w:rsidRPr="00E14A58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О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бособена позиция № ....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........................................................................................</w:t>
      </w:r>
      <w:r w:rsidRPr="00E14A58">
        <w:rPr>
          <w:rFonts w:ascii="Times New Roman" w:eastAsia="Times New Roman" w:hAnsi="Times New Roman"/>
          <w:b/>
          <w:sz w:val="24"/>
          <w:szCs w:val="24"/>
          <w:lang w:eastAsia="bg-BG"/>
        </w:rPr>
        <w:t>.......</w:t>
      </w:r>
    </w:p>
    <w:p w14:paraId="4A4A2452" w14:textId="77777777" w:rsidR="00981966" w:rsidRPr="009411C0" w:rsidRDefault="00981966" w:rsidP="00981966">
      <w:pPr>
        <w:spacing w:after="0" w:line="360" w:lineRule="auto"/>
        <w:contextualSpacing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9411C0">
        <w:rPr>
          <w:rFonts w:ascii="Times New Roman" w:eastAsia="Times New Roman" w:hAnsi="Times New Roman"/>
          <w:i/>
          <w:sz w:val="20"/>
          <w:szCs w:val="20"/>
          <w:lang w:eastAsia="bg-BG"/>
        </w:rPr>
        <w:t>/попълва се от участника/</w:t>
      </w:r>
    </w:p>
    <w:p w14:paraId="19604977" w14:textId="77777777" w:rsidR="00981966" w:rsidRPr="00E14A58" w:rsidRDefault="00981966" w:rsidP="00981966">
      <w:pPr>
        <w:spacing w:after="0" w:line="36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bg-BG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5243"/>
        <w:gridCol w:w="850"/>
        <w:gridCol w:w="3402"/>
      </w:tblGrid>
      <w:tr w:rsidR="00981966" w:rsidRPr="00E14A58" w14:paraId="03CFA49C" w14:textId="77777777" w:rsidTr="00976A7F">
        <w:trPr>
          <w:trHeight w:val="770"/>
        </w:trPr>
        <w:tc>
          <w:tcPr>
            <w:tcW w:w="333" w:type="pct"/>
            <w:vAlign w:val="center"/>
          </w:tcPr>
          <w:p w14:paraId="1DEF0E62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995" w:type="pct"/>
            <w:gridSpan w:val="2"/>
            <w:vAlign w:val="center"/>
          </w:tcPr>
          <w:p w14:paraId="77078942" w14:textId="51B5049F" w:rsidR="00981966" w:rsidRPr="00E14A58" w:rsidRDefault="00384F83" w:rsidP="00EC2B12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Наименование на документ</w:t>
            </w:r>
            <w:r w:rsidR="00EC2B12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672" w:type="pct"/>
            <w:vAlign w:val="center"/>
          </w:tcPr>
          <w:p w14:paraId="7729AA00" w14:textId="77777777" w:rsidR="00981966" w:rsidRPr="00E14A58" w:rsidRDefault="00981966" w:rsidP="008506B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E14A5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 на документите</w:t>
            </w:r>
          </w:p>
          <w:p w14:paraId="146BBA1D" w14:textId="5E455288" w:rsidR="00981966" w:rsidRPr="00E14A58" w:rsidRDefault="00384F83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8C27EE">
              <w:rPr>
                <w:rFonts w:ascii="Times New Roman" w:hAnsi="Times New Roman"/>
                <w:bCs/>
                <w:i/>
                <w:sz w:val="24"/>
                <w:szCs w:val="24"/>
              </w:rPr>
              <w:t>брой, оригинал или копие</w:t>
            </w:r>
            <w:r w:rsidR="00981966" w:rsidRPr="00E14A58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981966" w:rsidRPr="00E14A58" w14:paraId="16918C9F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FEA9F61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6F13A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1F623B81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CE9AA85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8CC718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062CF42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59E81E4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698628B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1B3F8DF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70368B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796A6B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5349DF8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AD5193F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3C36702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0F78B7E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7951A2F9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E9D06A3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1914895D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43E668DC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003E302E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4BE62F9B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58BD1E9B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6A4BFD38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C5F063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6CCAF839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1A1A6A8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71835E4F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72C39AA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FA3F130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2F689581" w14:textId="77777777" w:rsidR="00981966" w:rsidRPr="00E14A58" w:rsidRDefault="00981966" w:rsidP="00462285">
            <w:pPr>
              <w:autoSpaceDE w:val="0"/>
              <w:autoSpaceDN w:val="0"/>
              <w:adjustRightInd w:val="0"/>
              <w:spacing w:after="0" w:line="360" w:lineRule="auto"/>
              <w:ind w:left="57" w:right="6" w:firstLine="686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5A3C5240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2FA6D177" w14:textId="77777777" w:rsidTr="00976A7F">
        <w:trPr>
          <w:trHeight w:val="623"/>
        </w:trPr>
        <w:tc>
          <w:tcPr>
            <w:tcW w:w="333" w:type="pct"/>
            <w:shd w:val="clear" w:color="auto" w:fill="FFFFFF" w:themeFill="background1"/>
            <w:vAlign w:val="center"/>
          </w:tcPr>
          <w:p w14:paraId="56AD157C" w14:textId="77777777" w:rsidR="00981966" w:rsidRPr="00E14A58" w:rsidRDefault="00981966" w:rsidP="00384F83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995" w:type="pct"/>
            <w:gridSpan w:val="2"/>
            <w:shd w:val="clear" w:color="auto" w:fill="FFFFFF" w:themeFill="background1"/>
            <w:vAlign w:val="center"/>
          </w:tcPr>
          <w:p w14:paraId="491E1102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672" w:type="pct"/>
            <w:shd w:val="clear" w:color="auto" w:fill="FFFFFF" w:themeFill="background1"/>
            <w:vAlign w:val="center"/>
          </w:tcPr>
          <w:p w14:paraId="217F6733" w14:textId="77777777" w:rsidR="00981966" w:rsidRPr="00E14A58" w:rsidRDefault="00981966" w:rsidP="00462285">
            <w:pPr>
              <w:spacing w:after="0" w:line="36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  <w:tr w:rsidR="00981966" w:rsidRPr="00E14A58" w14:paraId="569A93BA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64BB2810" w14:textId="77777777" w:rsidR="008C27EE" w:rsidRPr="008C27EE" w:rsidRDefault="008C27EE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791CD9A5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090" w:type="pct"/>
            <w:gridSpan w:val="2"/>
          </w:tcPr>
          <w:p w14:paraId="7AFCC8B2" w14:textId="77777777" w:rsidR="008C27EE" w:rsidRPr="008C27EE" w:rsidRDefault="008C27EE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4071536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981966" w:rsidRPr="00E14A58" w14:paraId="22E0B1A8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3222E93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090" w:type="pct"/>
            <w:gridSpan w:val="2"/>
          </w:tcPr>
          <w:p w14:paraId="5161755F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360F73F7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10C32FB" w14:textId="5E9D2A4B" w:rsidR="00981966" w:rsidRPr="00E14A58" w:rsidRDefault="00981966" w:rsidP="00232626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 w:rsidR="002326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090" w:type="pct"/>
            <w:gridSpan w:val="2"/>
          </w:tcPr>
          <w:p w14:paraId="6C0C7C75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591F764E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09E08E18" w14:textId="046433BC" w:rsidR="00981966" w:rsidRPr="00E14A58" w:rsidRDefault="0023262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090" w:type="pct"/>
            <w:gridSpan w:val="2"/>
          </w:tcPr>
          <w:p w14:paraId="06B7ED83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981966" w:rsidRPr="00E14A58" w14:paraId="1095203D" w14:textId="77777777" w:rsidTr="00976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0" w:type="pct"/>
            <w:gridSpan w:val="2"/>
            <w:vAlign w:val="center"/>
          </w:tcPr>
          <w:p w14:paraId="270A85A0" w14:textId="77777777" w:rsidR="00981966" w:rsidRPr="00E14A58" w:rsidRDefault="00981966" w:rsidP="00384F83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090" w:type="pct"/>
            <w:gridSpan w:val="2"/>
          </w:tcPr>
          <w:p w14:paraId="59B50531" w14:textId="77777777" w:rsidR="00981966" w:rsidRPr="00E14A58" w:rsidRDefault="00981966" w:rsidP="008506B4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55BC35EF" w14:textId="77777777" w:rsidR="00232626" w:rsidRPr="00532630" w:rsidRDefault="00232626" w:rsidP="00976A7F"/>
    <w:sectPr w:rsidR="00232626" w:rsidRPr="00532630" w:rsidSect="00E432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5739B4" w15:done="0"/>
  <w15:commentEx w15:paraId="0C27A7F2" w15:done="0"/>
  <w15:commentEx w15:paraId="059EA1BB" w15:done="0"/>
  <w15:commentEx w15:paraId="66B56F2F" w15:done="0"/>
  <w15:commentEx w15:paraId="317EE6B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02558" w14:textId="77777777" w:rsidR="00403D05" w:rsidRDefault="00403D05" w:rsidP="00C95243">
      <w:pPr>
        <w:spacing w:after="0" w:line="240" w:lineRule="auto"/>
      </w:pPr>
      <w:r>
        <w:separator/>
      </w:r>
    </w:p>
  </w:endnote>
  <w:endnote w:type="continuationSeparator" w:id="0">
    <w:p w14:paraId="724C4D31" w14:textId="77777777" w:rsidR="00403D05" w:rsidRDefault="00403D05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rebuchet MS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4D8B0" w14:textId="77777777" w:rsidR="008D6783" w:rsidRDefault="00403D05" w:rsidP="00AD5E34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976A7F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464734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4C7B9" w14:textId="77777777" w:rsidR="008D6783" w:rsidRDefault="00403D05" w:rsidP="00B30961">
    <w:pPr>
      <w:pStyle w:val="Footer"/>
      <w:pBdr>
        <w:top w:val="single" w:sz="12" w:space="1" w:color="002060"/>
      </w:pBdr>
      <w:jc w:val="center"/>
      <w:rPr>
        <w:rFonts w:ascii="Times New Roman" w:hAnsi="Times New Roman"/>
        <w:i/>
        <w:sz w:val="16"/>
        <w:szCs w:val="16"/>
        <w:lang w:val="en-US"/>
      </w:rPr>
    </w:pPr>
    <w:hyperlink r:id="rId1" w:history="1">
      <w:r w:rsidR="008D6783" w:rsidRPr="004D5A02">
        <w:rPr>
          <w:rStyle w:val="Hyperlink"/>
          <w:rFonts w:ascii="Times New Roman" w:hAnsi="Times New Roman"/>
          <w:i/>
          <w:sz w:val="16"/>
          <w:szCs w:val="16"/>
          <w:lang w:val="en-US"/>
        </w:rPr>
        <w:t>www.eufunds.bg</w:t>
      </w:r>
    </w:hyperlink>
    <w:r w:rsidR="008D6783">
      <w:rPr>
        <w:rFonts w:ascii="Times New Roman" w:hAnsi="Times New Roman"/>
        <w:i/>
        <w:sz w:val="16"/>
        <w:szCs w:val="16"/>
        <w:lang w:val="en-US"/>
      </w:rPr>
      <w:t xml:space="preserve"> </w:t>
    </w:r>
  </w:p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464734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464734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605B" w14:textId="77777777" w:rsidR="00403D05" w:rsidRDefault="00403D05" w:rsidP="00C95243">
      <w:pPr>
        <w:spacing w:after="0" w:line="240" w:lineRule="auto"/>
      </w:pPr>
      <w:r>
        <w:separator/>
      </w:r>
    </w:p>
  </w:footnote>
  <w:footnote w:type="continuationSeparator" w:id="0">
    <w:p w14:paraId="0B589826" w14:textId="77777777" w:rsidR="00403D05" w:rsidRDefault="00403D05" w:rsidP="00C95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0BD557C8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1E784324" wp14:editId="06B483A3">
          <wp:extent cx="1905000" cy="790575"/>
          <wp:effectExtent l="0" t="0" r="0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562AC999" wp14:editId="4284D41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77777777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  <w:r>
      <w:rPr>
        <w:noProof/>
        <w:lang w:val="en-US"/>
      </w:rPr>
      <w:drawing>
        <wp:inline distT="0" distB="0" distL="0" distR="0" wp14:anchorId="7CC84FB6" wp14:editId="2BA6FA85">
          <wp:extent cx="1905000" cy="790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67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3FE58E78" wp14:editId="64975660">
          <wp:simplePos x="0" y="0"/>
          <wp:positionH relativeFrom="column">
            <wp:posOffset>-261620</wp:posOffset>
          </wp:positionH>
          <wp:positionV relativeFrom="paragraph">
            <wp:posOffset>-4445</wp:posOffset>
          </wp:positionV>
          <wp:extent cx="2096770" cy="72834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4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5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49"/>
  </w:num>
  <w:num w:numId="2">
    <w:abstractNumId w:val="31"/>
  </w:num>
  <w:num w:numId="3">
    <w:abstractNumId w:val="7"/>
  </w:num>
  <w:num w:numId="4">
    <w:abstractNumId w:val="18"/>
  </w:num>
  <w:num w:numId="5">
    <w:abstractNumId w:val="53"/>
  </w:num>
  <w:num w:numId="6">
    <w:abstractNumId w:val="0"/>
  </w:num>
  <w:num w:numId="7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4"/>
  </w:num>
  <w:num w:numId="18">
    <w:abstractNumId w:val="51"/>
  </w:num>
  <w:num w:numId="19">
    <w:abstractNumId w:val="5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6"/>
  </w:num>
  <w:num w:numId="2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1"/>
  </w:num>
  <w:num w:numId="27">
    <w:abstractNumId w:val="56"/>
  </w:num>
  <w:num w:numId="28">
    <w:abstractNumId w:val="47"/>
  </w:num>
  <w:num w:numId="29">
    <w:abstractNumId w:val="24"/>
  </w:num>
  <w:num w:numId="30">
    <w:abstractNumId w:val="12"/>
  </w:num>
  <w:num w:numId="31">
    <w:abstractNumId w:val="32"/>
  </w:num>
  <w:num w:numId="32">
    <w:abstractNumId w:val="14"/>
  </w:num>
  <w:num w:numId="33">
    <w:abstractNumId w:val="6"/>
  </w:num>
  <w:num w:numId="34">
    <w:abstractNumId w:val="45"/>
  </w:num>
  <w:num w:numId="35">
    <w:abstractNumId w:val="43"/>
  </w:num>
  <w:num w:numId="36">
    <w:abstractNumId w:val="40"/>
  </w:num>
  <w:num w:numId="37">
    <w:abstractNumId w:val="20"/>
  </w:num>
  <w:num w:numId="38">
    <w:abstractNumId w:val="27"/>
  </w:num>
  <w:num w:numId="39">
    <w:abstractNumId w:val="37"/>
  </w:num>
  <w:num w:numId="40">
    <w:abstractNumId w:val="38"/>
  </w:num>
  <w:num w:numId="41">
    <w:abstractNumId w:val="28"/>
  </w:num>
  <w:num w:numId="42">
    <w:abstractNumId w:val="29"/>
  </w:num>
  <w:num w:numId="43">
    <w:abstractNumId w:val="50"/>
  </w:num>
  <w:num w:numId="44">
    <w:abstractNumId w:val="34"/>
  </w:num>
  <w:num w:numId="45">
    <w:abstractNumId w:val="44"/>
  </w:num>
  <w:num w:numId="46">
    <w:abstractNumId w:val="13"/>
  </w:num>
  <w:num w:numId="47">
    <w:abstractNumId w:val="42"/>
  </w:num>
  <w:num w:numId="48">
    <w:abstractNumId w:val="52"/>
  </w:num>
  <w:num w:numId="49">
    <w:abstractNumId w:val="36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83"/>
    <w:rsid w:val="001C71E7"/>
    <w:rsid w:val="001D2057"/>
    <w:rsid w:val="001D3422"/>
    <w:rsid w:val="001D35B0"/>
    <w:rsid w:val="001D6EBF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9D"/>
    <w:rsid w:val="00207B20"/>
    <w:rsid w:val="0021227B"/>
    <w:rsid w:val="00212B59"/>
    <w:rsid w:val="00213D29"/>
    <w:rsid w:val="00215D57"/>
    <w:rsid w:val="00221C03"/>
    <w:rsid w:val="00222A95"/>
    <w:rsid w:val="00222DE8"/>
    <w:rsid w:val="00227277"/>
    <w:rsid w:val="00230050"/>
    <w:rsid w:val="00232626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073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CE6"/>
    <w:rsid w:val="002F7D7E"/>
    <w:rsid w:val="002F7E66"/>
    <w:rsid w:val="0030048E"/>
    <w:rsid w:val="0030477F"/>
    <w:rsid w:val="00304ECB"/>
    <w:rsid w:val="00307DAA"/>
    <w:rsid w:val="00311D94"/>
    <w:rsid w:val="00313439"/>
    <w:rsid w:val="00313CE4"/>
    <w:rsid w:val="00316C43"/>
    <w:rsid w:val="00320708"/>
    <w:rsid w:val="00322E7A"/>
    <w:rsid w:val="00326512"/>
    <w:rsid w:val="00327C24"/>
    <w:rsid w:val="00333A7D"/>
    <w:rsid w:val="00335D75"/>
    <w:rsid w:val="003363B0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A70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2223"/>
    <w:rsid w:val="00384F6C"/>
    <w:rsid w:val="00384F83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64F4"/>
    <w:rsid w:val="003E69A9"/>
    <w:rsid w:val="003E6B94"/>
    <w:rsid w:val="003E7772"/>
    <w:rsid w:val="003E77E5"/>
    <w:rsid w:val="003F27F2"/>
    <w:rsid w:val="003F295F"/>
    <w:rsid w:val="003F45BA"/>
    <w:rsid w:val="004013F9"/>
    <w:rsid w:val="00402F0F"/>
    <w:rsid w:val="00403D05"/>
    <w:rsid w:val="00403E72"/>
    <w:rsid w:val="00406918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2285"/>
    <w:rsid w:val="00463214"/>
    <w:rsid w:val="004636A2"/>
    <w:rsid w:val="00464734"/>
    <w:rsid w:val="00465912"/>
    <w:rsid w:val="00470522"/>
    <w:rsid w:val="00471CE4"/>
    <w:rsid w:val="00472E1C"/>
    <w:rsid w:val="00474186"/>
    <w:rsid w:val="004746AB"/>
    <w:rsid w:val="00474A05"/>
    <w:rsid w:val="00475489"/>
    <w:rsid w:val="00477C93"/>
    <w:rsid w:val="00482125"/>
    <w:rsid w:val="00482B01"/>
    <w:rsid w:val="004831CD"/>
    <w:rsid w:val="004841E5"/>
    <w:rsid w:val="00487429"/>
    <w:rsid w:val="0049076D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1029C"/>
    <w:rsid w:val="005122D3"/>
    <w:rsid w:val="00514198"/>
    <w:rsid w:val="00515749"/>
    <w:rsid w:val="005171EE"/>
    <w:rsid w:val="0052308C"/>
    <w:rsid w:val="00524F42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7EF8"/>
    <w:rsid w:val="00560F9C"/>
    <w:rsid w:val="00562F10"/>
    <w:rsid w:val="00564539"/>
    <w:rsid w:val="0056607E"/>
    <w:rsid w:val="00570761"/>
    <w:rsid w:val="00571357"/>
    <w:rsid w:val="00574026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73A"/>
    <w:rsid w:val="005C1AA9"/>
    <w:rsid w:val="005C6543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F14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6780D"/>
    <w:rsid w:val="0067032F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4299"/>
    <w:rsid w:val="008145FC"/>
    <w:rsid w:val="00814933"/>
    <w:rsid w:val="00814D22"/>
    <w:rsid w:val="00822DE7"/>
    <w:rsid w:val="008232DB"/>
    <w:rsid w:val="008247D6"/>
    <w:rsid w:val="008258CE"/>
    <w:rsid w:val="00825F40"/>
    <w:rsid w:val="00826CC4"/>
    <w:rsid w:val="00827148"/>
    <w:rsid w:val="008303C1"/>
    <w:rsid w:val="00830B3B"/>
    <w:rsid w:val="00832354"/>
    <w:rsid w:val="008349C1"/>
    <w:rsid w:val="00836008"/>
    <w:rsid w:val="0084112A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3F47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4715"/>
    <w:rsid w:val="00885BCA"/>
    <w:rsid w:val="0089001B"/>
    <w:rsid w:val="00892B30"/>
    <w:rsid w:val="0089325D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27EE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331E"/>
    <w:rsid w:val="00976725"/>
    <w:rsid w:val="00976A7F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2BD5"/>
    <w:rsid w:val="009A375B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6DF6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774A7"/>
    <w:rsid w:val="00B81ADF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67B4"/>
    <w:rsid w:val="00BF0C96"/>
    <w:rsid w:val="00BF1223"/>
    <w:rsid w:val="00BF3871"/>
    <w:rsid w:val="00BF3A10"/>
    <w:rsid w:val="00BF5A22"/>
    <w:rsid w:val="00C0169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3003"/>
    <w:rsid w:val="00D13036"/>
    <w:rsid w:val="00D1371E"/>
    <w:rsid w:val="00D15789"/>
    <w:rsid w:val="00D163B9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F60"/>
    <w:rsid w:val="00D4184C"/>
    <w:rsid w:val="00D43241"/>
    <w:rsid w:val="00D43970"/>
    <w:rsid w:val="00D44094"/>
    <w:rsid w:val="00D44FFC"/>
    <w:rsid w:val="00D45122"/>
    <w:rsid w:val="00D452CD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603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CC5"/>
    <w:rsid w:val="00EB77A9"/>
    <w:rsid w:val="00EC04EC"/>
    <w:rsid w:val="00EC2B12"/>
    <w:rsid w:val="00EC3957"/>
    <w:rsid w:val="00EC5265"/>
    <w:rsid w:val="00EC61E7"/>
    <w:rsid w:val="00EC6836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6097"/>
    <w:rsid w:val="00EE7749"/>
    <w:rsid w:val="00EE7BE8"/>
    <w:rsid w:val="00EF415A"/>
    <w:rsid w:val="00EF4E37"/>
    <w:rsid w:val="00EF65D6"/>
    <w:rsid w:val="00EF6CDF"/>
    <w:rsid w:val="00F037AA"/>
    <w:rsid w:val="00F04336"/>
    <w:rsid w:val="00F07FE9"/>
    <w:rsid w:val="00F10ACE"/>
    <w:rsid w:val="00F10BAF"/>
    <w:rsid w:val="00F14F52"/>
    <w:rsid w:val="00F217F8"/>
    <w:rsid w:val="00F21989"/>
    <w:rsid w:val="00F21E91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2720"/>
    <w:rsid w:val="00F5412E"/>
    <w:rsid w:val="00F55107"/>
    <w:rsid w:val="00F57394"/>
    <w:rsid w:val="00F57A67"/>
    <w:rsid w:val="00F60990"/>
    <w:rsid w:val="00F61BB3"/>
    <w:rsid w:val="00F631B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23262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47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EF30-E02B-442E-A668-93BBBBCDE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2017-08-23T08:08:00Z</dcterms:created>
  <dcterms:modified xsi:type="dcterms:W3CDTF">2018-01-11T13:04:00Z</dcterms:modified>
  <cp:category>Проект</cp:category>
</cp:coreProperties>
</file>