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5FEFC6F" w14:textId="77777777" w:rsidR="003F4546" w:rsidRPr="00510B29" w:rsidRDefault="003F454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</w:p>
    <w:p w14:paraId="624DF416" w14:textId="31FEE7B4" w:rsidR="00981966" w:rsidRPr="00FE4318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пис на 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документите, съдържащи се в офертата </w:t>
      </w:r>
    </w:p>
    <w:p w14:paraId="6399D764" w14:textId="11A19A89" w:rsidR="00981966" w:rsidRPr="00FE431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участие в открита процедура за възлагане на обществена поръчка с предмет: </w:t>
      </w:r>
      <w:r w:rsidR="009C486E" w:rsidRPr="009C486E">
        <w:rPr>
          <w:rFonts w:ascii="Times New Roman" w:hAnsi="Times New Roman"/>
          <w:b/>
          <w:bCs/>
          <w:iCs/>
          <w:sz w:val="24"/>
          <w:szCs w:val="24"/>
        </w:rPr>
        <w:t>„Създаване на кадастрална карта и кадастрални регистри (КККР) на урбанизираните територии, попадащи в землищата на общински центрове гр. Исперих, с. Самуил, гр. Антоново и гр. Правец и на други населени места в общини Велико Търново, Полски Тръмбеш, Исперих, Самуил, Силистра и Антоново</w:t>
      </w:r>
      <w:r w:rsidR="00C2265B" w:rsidRPr="00C2265B">
        <w:rPr>
          <w:rFonts w:ascii="Times New Roman" w:hAnsi="Times New Roman"/>
          <w:b/>
          <w:bCs/>
          <w:iCs/>
          <w:sz w:val="24"/>
          <w:szCs w:val="24"/>
        </w:rPr>
        <w:t>“ по 9 (девет) обособени позиции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, </w:t>
      </w:r>
    </w:p>
    <w:p w14:paraId="1FE90AA5" w14:textId="77777777" w:rsidR="00981966" w:rsidRPr="00E14A5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бособена позиция №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</w:p>
    <w:p w14:paraId="4A4A2452" w14:textId="6D1830EE" w:rsidR="00981966" w:rsidRPr="009411C0" w:rsidRDefault="008C661B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(</w:t>
      </w:r>
      <w:r w:rsidR="00981966"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попълва се от участника</w:t>
      </w: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)</w:t>
      </w:r>
    </w:p>
    <w:p w14:paraId="25B1FBC4" w14:textId="77777777" w:rsidR="008C661B" w:rsidRPr="00E14A58" w:rsidRDefault="008C661B" w:rsidP="00981966">
      <w:pPr>
        <w:spacing w:after="0" w:line="36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092"/>
        <w:gridCol w:w="826"/>
        <w:gridCol w:w="3304"/>
      </w:tblGrid>
      <w:tr w:rsidR="00981966" w:rsidRPr="00E14A58" w14:paraId="03CFA49C" w14:textId="77777777" w:rsidTr="00FB46E5">
        <w:trPr>
          <w:trHeight w:val="770"/>
        </w:trPr>
        <w:tc>
          <w:tcPr>
            <w:tcW w:w="333" w:type="pct"/>
            <w:shd w:val="clear" w:color="auto" w:fill="EAF1DD" w:themeFill="accent3" w:themeFillTint="33"/>
            <w:vAlign w:val="center"/>
          </w:tcPr>
          <w:p w14:paraId="1DEF0E62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95" w:type="pct"/>
            <w:gridSpan w:val="2"/>
            <w:shd w:val="clear" w:color="auto" w:fill="EAF1DD" w:themeFill="accent3" w:themeFillTint="33"/>
            <w:vAlign w:val="center"/>
          </w:tcPr>
          <w:p w14:paraId="77078942" w14:textId="51B5049F" w:rsidR="00981966" w:rsidRPr="00E14A58" w:rsidRDefault="00384F83" w:rsidP="00EC2B1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Наименование на документ</w:t>
            </w:r>
            <w:r w:rsidR="00EC2B12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672" w:type="pct"/>
            <w:shd w:val="clear" w:color="auto" w:fill="EAF1DD" w:themeFill="accent3" w:themeFillTint="33"/>
            <w:vAlign w:val="center"/>
          </w:tcPr>
          <w:p w14:paraId="7729AA00" w14:textId="77777777" w:rsidR="00981966" w:rsidRPr="00E14A58" w:rsidRDefault="00981966" w:rsidP="008506B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14A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 на документите</w:t>
            </w:r>
          </w:p>
          <w:p w14:paraId="146BBA1D" w14:textId="5E455288" w:rsidR="00981966" w:rsidRPr="00E14A58" w:rsidRDefault="00384F83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8C27EE">
              <w:rPr>
                <w:rFonts w:ascii="Times New Roman" w:hAnsi="Times New Roman"/>
                <w:bCs/>
                <w:i/>
                <w:sz w:val="24"/>
                <w:szCs w:val="24"/>
              </w:rPr>
              <w:t>брой, оригинал или копие</w:t>
            </w:r>
            <w:r w:rsidR="00981966" w:rsidRPr="00E14A58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81966" w:rsidRPr="00E14A58" w14:paraId="16918C9F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FEA9F61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6F13A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1F623B81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CE9AA85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8CC718C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062CF422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59E81E4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698628B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1B3F8DF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0368B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796A6B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5349DF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AD5193F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3C36702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F78B7E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7951A2F9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E9D06A3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1914895D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43E668D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003E302E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BE62F9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58BD1E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6A4BFD38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7C5F063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CCAF839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41A1A6A8" w14:textId="77777777" w:rsidR="00981966" w:rsidRPr="00E14A58" w:rsidRDefault="00981966" w:rsidP="00462285">
            <w:pPr>
              <w:autoSpaceDE w:val="0"/>
              <w:autoSpaceDN w:val="0"/>
              <w:adjustRightInd w:val="0"/>
              <w:spacing w:after="0" w:line="360" w:lineRule="auto"/>
              <w:ind w:left="57" w:right="6" w:firstLine="686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1835E4F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69A93BA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7F14DD8E" w14:textId="77777777" w:rsidR="003F4546" w:rsidRDefault="003F454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91CD9A5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090" w:type="pct"/>
            <w:gridSpan w:val="2"/>
          </w:tcPr>
          <w:p w14:paraId="5E848B9E" w14:textId="77777777" w:rsidR="003F4546" w:rsidRDefault="003F454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305D6FE" w14:textId="77777777" w:rsidR="00B8484C" w:rsidRPr="00B8484C" w:rsidRDefault="00B8484C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4071536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81966" w:rsidRPr="00E14A58" w14:paraId="22E0B1A8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3222E93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090" w:type="pct"/>
            <w:gridSpan w:val="2"/>
          </w:tcPr>
          <w:p w14:paraId="5161755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360F73F7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10C32FB" w14:textId="5E9D2A4B" w:rsidR="00981966" w:rsidRPr="00E14A58" w:rsidRDefault="00981966" w:rsidP="00232626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90" w:type="pct"/>
            <w:gridSpan w:val="2"/>
          </w:tcPr>
          <w:p w14:paraId="6C0C7C75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591F764E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9E08E18" w14:textId="375F21F9" w:rsidR="00981966" w:rsidRPr="00E14A58" w:rsidRDefault="0023262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</w:p>
        </w:tc>
        <w:tc>
          <w:tcPr>
            <w:tcW w:w="2090" w:type="pct"/>
            <w:gridSpan w:val="2"/>
          </w:tcPr>
          <w:p w14:paraId="06B7ED83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1095203D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70A85A0" w14:textId="1F081F03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2"/>
            </w:r>
          </w:p>
        </w:tc>
        <w:tc>
          <w:tcPr>
            <w:tcW w:w="2090" w:type="pct"/>
            <w:gridSpan w:val="2"/>
          </w:tcPr>
          <w:p w14:paraId="59B50531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BC35EF" w14:textId="77777777" w:rsidR="00232626" w:rsidRPr="00532630" w:rsidRDefault="00232626" w:rsidP="00FE4318"/>
    <w:sectPr w:rsidR="00232626" w:rsidRPr="00532630" w:rsidSect="00ED0AB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79" w:right="1134" w:bottom="851" w:left="1418" w:header="567" w:footer="47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7EB1A" w14:textId="77777777" w:rsidR="00B23378" w:rsidRDefault="00B23378" w:rsidP="00C95243">
      <w:pPr>
        <w:spacing w:after="0" w:line="240" w:lineRule="auto"/>
      </w:pPr>
      <w:r>
        <w:separator/>
      </w:r>
    </w:p>
  </w:endnote>
  <w:endnote w:type="continuationSeparator" w:id="0">
    <w:p w14:paraId="5E5F681F" w14:textId="77777777" w:rsidR="00B23378" w:rsidRDefault="00B23378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2671BC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C486E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2671BC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2671BC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2671BC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7E2BE" w14:textId="77777777" w:rsidR="00B23378" w:rsidRDefault="00B23378" w:rsidP="00C95243">
      <w:pPr>
        <w:spacing w:after="0" w:line="240" w:lineRule="auto"/>
      </w:pPr>
      <w:r>
        <w:separator/>
      </w:r>
    </w:p>
  </w:footnote>
  <w:footnote w:type="continuationSeparator" w:id="0">
    <w:p w14:paraId="5DC1BD15" w14:textId="77777777" w:rsidR="00B23378" w:rsidRDefault="00B23378" w:rsidP="00C95243">
      <w:pPr>
        <w:spacing w:after="0" w:line="240" w:lineRule="auto"/>
      </w:pPr>
      <w:r>
        <w:continuationSeparator/>
      </w:r>
    </w:p>
  </w:footnote>
  <w:footnote w:id="1">
    <w:p w14:paraId="57A71324" w14:textId="1F98198B" w:rsidR="00BA45B9" w:rsidRPr="00BA45B9" w:rsidRDefault="00BA45B9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BA45B9">
        <w:rPr>
          <w:i/>
          <w:sz w:val="18"/>
          <w:szCs w:val="18"/>
        </w:rPr>
        <w:t>Когато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заедно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повече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лице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описът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подписва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всяко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тях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посочване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имената</w:t>
      </w:r>
      <w:proofErr w:type="spellEnd"/>
      <w:r w:rsidRPr="00BA45B9">
        <w:rPr>
          <w:i/>
          <w:sz w:val="18"/>
          <w:szCs w:val="18"/>
        </w:rPr>
        <w:t xml:space="preserve"> и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качеството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представляващите</w:t>
      </w:r>
      <w:proofErr w:type="spellEnd"/>
      <w:r w:rsidRPr="00BA45B9">
        <w:rPr>
          <w:i/>
          <w:sz w:val="18"/>
          <w:szCs w:val="18"/>
        </w:rPr>
        <w:t>.</w:t>
      </w:r>
      <w:proofErr w:type="gramEnd"/>
    </w:p>
  </w:footnote>
  <w:footnote w:id="2">
    <w:p w14:paraId="159A7688" w14:textId="6DBFC682" w:rsidR="00BA45B9" w:rsidRPr="00BA45B9" w:rsidRDefault="00BA45B9">
      <w:pPr>
        <w:pStyle w:val="FootnoteText"/>
        <w:rPr>
          <w:lang w:val="en-US"/>
        </w:rPr>
      </w:pPr>
      <w:r w:rsidRPr="00BA45B9">
        <w:rPr>
          <w:rStyle w:val="FootnoteReference"/>
          <w:i/>
        </w:rPr>
        <w:footnoteRef/>
      </w:r>
      <w:r w:rsidRPr="00BA45B9">
        <w:rPr>
          <w:i/>
        </w:rPr>
        <w:t xml:space="preserve"> </w:t>
      </w:r>
      <w:proofErr w:type="spellStart"/>
      <w:proofErr w:type="gramStart"/>
      <w:r w:rsidRPr="00BA45B9">
        <w:rPr>
          <w:i/>
          <w:sz w:val="18"/>
          <w:szCs w:val="18"/>
        </w:rPr>
        <w:t>Печат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поставя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ако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разполага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такъв</w:t>
      </w:r>
      <w:proofErr w:type="spellEnd"/>
      <w:r w:rsidRPr="00BA45B9">
        <w:rPr>
          <w:i/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D523C99" w:rsidR="008D6783" w:rsidRPr="00ED0ABB" w:rsidRDefault="0064798E" w:rsidP="00ED0ABB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color w:val="000000"/>
        <w:sz w:val="24"/>
        <w:szCs w:val="24"/>
        <w:lang w:eastAsia="bg-BG"/>
      </w:rPr>
    </w:pPr>
    <w:r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  <w:t>O</w:t>
    </w:r>
    <w:r w:rsidRPr="00F44E0A">
      <w:rPr>
        <w:rFonts w:ascii="Times New Roman" w:hAnsi="Times New Roman"/>
        <w:b/>
        <w:bCs/>
        <w:color w:val="000000"/>
        <w:sz w:val="24"/>
        <w:szCs w:val="24"/>
        <w:lang w:eastAsia="bg-BG"/>
      </w:rPr>
      <w:t>бразец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6EBF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626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1BC"/>
    <w:rsid w:val="0026747B"/>
    <w:rsid w:val="0027082D"/>
    <w:rsid w:val="002714CA"/>
    <w:rsid w:val="00271FA0"/>
    <w:rsid w:val="0027352F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073"/>
    <w:rsid w:val="0028624A"/>
    <w:rsid w:val="00287632"/>
    <w:rsid w:val="00287909"/>
    <w:rsid w:val="00287B34"/>
    <w:rsid w:val="002901DD"/>
    <w:rsid w:val="002932FA"/>
    <w:rsid w:val="00295745"/>
    <w:rsid w:val="002957BC"/>
    <w:rsid w:val="00295921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84F83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46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2285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62F5"/>
    <w:rsid w:val="004A666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1CA8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0B29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5610"/>
    <w:rsid w:val="0054703F"/>
    <w:rsid w:val="00547995"/>
    <w:rsid w:val="00550008"/>
    <w:rsid w:val="005510F2"/>
    <w:rsid w:val="005546D2"/>
    <w:rsid w:val="00555872"/>
    <w:rsid w:val="005564A4"/>
    <w:rsid w:val="0055723F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9CB"/>
    <w:rsid w:val="005A5BAB"/>
    <w:rsid w:val="005A7B22"/>
    <w:rsid w:val="005B3754"/>
    <w:rsid w:val="005B6171"/>
    <w:rsid w:val="005C173A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51DA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4798E"/>
    <w:rsid w:val="006506FE"/>
    <w:rsid w:val="0065330B"/>
    <w:rsid w:val="00654A95"/>
    <w:rsid w:val="00661CCA"/>
    <w:rsid w:val="00663527"/>
    <w:rsid w:val="00664400"/>
    <w:rsid w:val="00666418"/>
    <w:rsid w:val="0066780D"/>
    <w:rsid w:val="0067032F"/>
    <w:rsid w:val="00671182"/>
    <w:rsid w:val="00671A2B"/>
    <w:rsid w:val="00671B4A"/>
    <w:rsid w:val="0067318F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6F6BC7"/>
    <w:rsid w:val="00706BC6"/>
    <w:rsid w:val="007103B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047E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F47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27EE"/>
    <w:rsid w:val="008C359F"/>
    <w:rsid w:val="008C58A5"/>
    <w:rsid w:val="008C661B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76A7F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375B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86E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29F3"/>
    <w:rsid w:val="00A03267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F6"/>
    <w:rsid w:val="00A5733A"/>
    <w:rsid w:val="00A60A13"/>
    <w:rsid w:val="00A616B1"/>
    <w:rsid w:val="00A630CB"/>
    <w:rsid w:val="00A655B6"/>
    <w:rsid w:val="00A66ED1"/>
    <w:rsid w:val="00A670E9"/>
    <w:rsid w:val="00A67448"/>
    <w:rsid w:val="00A7004D"/>
    <w:rsid w:val="00A726A8"/>
    <w:rsid w:val="00A74EB5"/>
    <w:rsid w:val="00A82B43"/>
    <w:rsid w:val="00A83C95"/>
    <w:rsid w:val="00A8448D"/>
    <w:rsid w:val="00A9018B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3378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0C0E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774A7"/>
    <w:rsid w:val="00B81ADF"/>
    <w:rsid w:val="00B8484C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A45B9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57AE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265B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97727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603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2B12"/>
    <w:rsid w:val="00EC3957"/>
    <w:rsid w:val="00EC5265"/>
    <w:rsid w:val="00EC61E7"/>
    <w:rsid w:val="00EC6836"/>
    <w:rsid w:val="00EC74D7"/>
    <w:rsid w:val="00EC79B4"/>
    <w:rsid w:val="00ED0211"/>
    <w:rsid w:val="00ED0696"/>
    <w:rsid w:val="00ED0ABB"/>
    <w:rsid w:val="00ED2D2C"/>
    <w:rsid w:val="00EE0EFF"/>
    <w:rsid w:val="00EE1F15"/>
    <w:rsid w:val="00EE4E24"/>
    <w:rsid w:val="00EE511C"/>
    <w:rsid w:val="00EE6097"/>
    <w:rsid w:val="00EE7749"/>
    <w:rsid w:val="00EE7BE8"/>
    <w:rsid w:val="00EF415A"/>
    <w:rsid w:val="00EF4E37"/>
    <w:rsid w:val="00EF65D6"/>
    <w:rsid w:val="00EF6CDF"/>
    <w:rsid w:val="00F037AA"/>
    <w:rsid w:val="00F04336"/>
    <w:rsid w:val="00F07FE9"/>
    <w:rsid w:val="00F10ACE"/>
    <w:rsid w:val="00F10BAF"/>
    <w:rsid w:val="00F14F52"/>
    <w:rsid w:val="00F1582E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6E5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4318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7C5A-EC1F-472C-B8F4-C36AC0EA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878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2017-08-23T08:08:00Z</dcterms:created>
  <dcterms:modified xsi:type="dcterms:W3CDTF">2018-11-13T09:52:00Z</dcterms:modified>
  <cp:category>Проект</cp:category>
</cp:coreProperties>
</file>