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5FEFC6F" w14:textId="77777777" w:rsidR="003F4546" w:rsidRPr="00510B29" w:rsidRDefault="003F454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24DF416" w14:textId="31FEE7B4" w:rsidR="00981966" w:rsidRPr="00FE4318" w:rsidRDefault="0098196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пис на 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документите, съдържащи се в офертата </w:t>
      </w:r>
    </w:p>
    <w:p w14:paraId="6399D764" w14:textId="05CB77D5" w:rsidR="00981966" w:rsidRPr="00FE431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участие в открита процедура за възлагане на обществена поръчка с предмет: </w:t>
      </w:r>
      <w:r w:rsidR="00FE4318" w:rsidRPr="00FE4318">
        <w:rPr>
          <w:rFonts w:ascii="Times New Roman" w:hAnsi="Times New Roman"/>
          <w:b/>
          <w:sz w:val="24"/>
          <w:szCs w:val="24"/>
        </w:rPr>
        <w:t>„</w:t>
      </w:r>
      <w:r w:rsidR="00A029F3" w:rsidRPr="00A029F3">
        <w:rPr>
          <w:rFonts w:ascii="Times New Roman" w:hAnsi="Times New Roman"/>
          <w:b/>
          <w:sz w:val="24"/>
          <w:szCs w:val="24"/>
        </w:rPr>
        <w:t>Създаване на кадастрална карта и кадастрални регистри (КККР) на урбанизираните територии, попадащи в землищата на общински центрове с. Струмяни, гр. Аксаково, с. Гърмен и гр. Кресна, и на други населени места в общини Гоце Делчев, Сандански, Струмяни,Симитли, Благоевград, Гърмен, Петрич, Кресна, Ботевград, Монтана, Вършец и Мездра</w:t>
      </w:r>
      <w:r w:rsidR="00FE4318" w:rsidRPr="00FE4318">
        <w:rPr>
          <w:rFonts w:ascii="Times New Roman" w:hAnsi="Times New Roman"/>
          <w:b/>
          <w:sz w:val="24"/>
          <w:szCs w:val="24"/>
        </w:rPr>
        <w:t>“</w:t>
      </w:r>
      <w:r w:rsidRPr="00FE431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, </w:t>
      </w:r>
    </w:p>
    <w:p w14:paraId="1FE90AA5" w14:textId="77777777" w:rsidR="00981966" w:rsidRPr="00E14A5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бособена позиция № 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........................................................................................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.......</w:t>
      </w:r>
    </w:p>
    <w:p w14:paraId="4A4A2452" w14:textId="77777777" w:rsidR="00981966" w:rsidRPr="009411C0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9411C0">
        <w:rPr>
          <w:rFonts w:ascii="Times New Roman" w:eastAsia="Times New Roman" w:hAnsi="Times New Roman"/>
          <w:i/>
          <w:sz w:val="20"/>
          <w:szCs w:val="20"/>
          <w:lang w:eastAsia="bg-BG"/>
        </w:rPr>
        <w:t>/попълва се от участника/</w:t>
      </w:r>
    </w:p>
    <w:p w14:paraId="19604977" w14:textId="77777777" w:rsidR="00981966" w:rsidRPr="00E14A58" w:rsidRDefault="00981966" w:rsidP="00981966">
      <w:pPr>
        <w:spacing w:after="0" w:line="360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5243"/>
        <w:gridCol w:w="850"/>
        <w:gridCol w:w="3402"/>
      </w:tblGrid>
      <w:tr w:rsidR="00981966" w:rsidRPr="00E14A58" w14:paraId="03CFA49C" w14:textId="77777777" w:rsidTr="00FB46E5">
        <w:trPr>
          <w:trHeight w:val="770"/>
        </w:trPr>
        <w:tc>
          <w:tcPr>
            <w:tcW w:w="333" w:type="pct"/>
            <w:shd w:val="clear" w:color="auto" w:fill="EAF1DD" w:themeFill="accent3" w:themeFillTint="33"/>
            <w:vAlign w:val="center"/>
          </w:tcPr>
          <w:p w14:paraId="1DEF0E62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995" w:type="pct"/>
            <w:gridSpan w:val="2"/>
            <w:shd w:val="clear" w:color="auto" w:fill="EAF1DD" w:themeFill="accent3" w:themeFillTint="33"/>
            <w:vAlign w:val="center"/>
          </w:tcPr>
          <w:p w14:paraId="77078942" w14:textId="51B5049F" w:rsidR="00981966" w:rsidRPr="00E14A58" w:rsidRDefault="00384F83" w:rsidP="00EC2B12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Наименование на документ</w:t>
            </w:r>
            <w:r w:rsidR="00EC2B12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1672" w:type="pct"/>
            <w:shd w:val="clear" w:color="auto" w:fill="EAF1DD" w:themeFill="accent3" w:themeFillTint="33"/>
            <w:vAlign w:val="center"/>
          </w:tcPr>
          <w:p w14:paraId="7729AA00" w14:textId="77777777" w:rsidR="00981966" w:rsidRPr="00E14A58" w:rsidRDefault="00981966" w:rsidP="008506B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14A5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 на документите</w:t>
            </w:r>
          </w:p>
          <w:p w14:paraId="146BBA1D" w14:textId="5E455288" w:rsidR="00981966" w:rsidRPr="00E14A58" w:rsidRDefault="00384F83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8C27EE">
              <w:rPr>
                <w:rFonts w:ascii="Times New Roman" w:hAnsi="Times New Roman"/>
                <w:bCs/>
                <w:i/>
                <w:sz w:val="24"/>
                <w:szCs w:val="24"/>
              </w:rPr>
              <w:t>брой, оригинал или копие</w:t>
            </w:r>
            <w:r w:rsidR="00981966" w:rsidRPr="00E14A58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81966" w:rsidRPr="00E14A58" w14:paraId="16918C9F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FEA9F61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6F13A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1F623B81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CE9AA85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8CC718C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062CF422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59E81E4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698628B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1B3F8DF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0368B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796A6B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5349DF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5AD5193F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3C36702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F78B7E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7951A2F9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E9D06A3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1914895D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43E668D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003E302E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BE62F9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58BD1E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6A4BFD38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7C5F063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CCAF839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41A1A6A8" w14:textId="77777777" w:rsidR="00981966" w:rsidRPr="00E14A58" w:rsidRDefault="00981966" w:rsidP="00462285">
            <w:pPr>
              <w:autoSpaceDE w:val="0"/>
              <w:autoSpaceDN w:val="0"/>
              <w:adjustRightInd w:val="0"/>
              <w:spacing w:after="0" w:line="360" w:lineRule="auto"/>
              <w:ind w:left="57" w:right="6" w:firstLine="686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1835E4F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69A93BA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7F14DD8E" w14:textId="77777777" w:rsidR="003F4546" w:rsidRDefault="003F454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0276978" w14:textId="77777777" w:rsidR="00B8484C" w:rsidRPr="00B8484C" w:rsidRDefault="00B8484C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791CD9A5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090" w:type="pct"/>
            <w:gridSpan w:val="2"/>
          </w:tcPr>
          <w:p w14:paraId="5E848B9E" w14:textId="77777777" w:rsidR="003F4546" w:rsidRDefault="003F454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305D6FE" w14:textId="77777777" w:rsidR="00B8484C" w:rsidRPr="00B8484C" w:rsidRDefault="00B8484C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4071536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981966" w:rsidRPr="00E14A58" w14:paraId="22E0B1A8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3222E93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090" w:type="pct"/>
            <w:gridSpan w:val="2"/>
          </w:tcPr>
          <w:p w14:paraId="5161755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360F73F7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10C32FB" w14:textId="5E9D2A4B" w:rsidR="00981966" w:rsidRPr="00E14A58" w:rsidRDefault="00981966" w:rsidP="00232626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090" w:type="pct"/>
            <w:gridSpan w:val="2"/>
          </w:tcPr>
          <w:p w14:paraId="6C0C7C75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591F764E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9E08E18" w14:textId="375F21F9" w:rsidR="00981966" w:rsidRPr="00E14A58" w:rsidRDefault="0023262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  <w:bookmarkStart w:id="0" w:name="_GoBack"/>
            <w:bookmarkEnd w:id="0"/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1"/>
            </w:r>
          </w:p>
        </w:tc>
        <w:tc>
          <w:tcPr>
            <w:tcW w:w="2090" w:type="pct"/>
            <w:gridSpan w:val="2"/>
          </w:tcPr>
          <w:p w14:paraId="06B7ED83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1095203D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70A85A0" w14:textId="1F081F03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  <w:r w:rsidR="00BA45B9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bg-BG"/>
              </w:rPr>
              <w:footnoteReference w:id="2"/>
            </w:r>
          </w:p>
        </w:tc>
        <w:tc>
          <w:tcPr>
            <w:tcW w:w="2090" w:type="pct"/>
            <w:gridSpan w:val="2"/>
          </w:tcPr>
          <w:p w14:paraId="59B50531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5BC35EF" w14:textId="77777777" w:rsidR="00232626" w:rsidRPr="00532630" w:rsidRDefault="00232626" w:rsidP="00FE4318"/>
    <w:sectPr w:rsidR="00232626" w:rsidRPr="00532630" w:rsidSect="00510B2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C7AEB" w14:textId="77777777" w:rsidR="00B60C0E" w:rsidRDefault="00B60C0E" w:rsidP="00C95243">
      <w:pPr>
        <w:spacing w:after="0" w:line="240" w:lineRule="auto"/>
      </w:pPr>
      <w:r>
        <w:separator/>
      </w:r>
    </w:p>
  </w:endnote>
  <w:endnote w:type="continuationSeparator" w:id="0">
    <w:p w14:paraId="14284D27" w14:textId="77777777" w:rsidR="00B60C0E" w:rsidRDefault="00B60C0E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Segoe Print"/>
    <w:charset w:val="CC"/>
    <w:family w:val="swiss"/>
    <w:pitch w:val="default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BA45B9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510B29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7103B4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A45B9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BA45B9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ED707" w14:textId="77777777" w:rsidR="00B60C0E" w:rsidRDefault="00B60C0E" w:rsidP="00C95243">
      <w:pPr>
        <w:spacing w:after="0" w:line="240" w:lineRule="auto"/>
      </w:pPr>
      <w:r>
        <w:separator/>
      </w:r>
    </w:p>
  </w:footnote>
  <w:footnote w:type="continuationSeparator" w:id="0">
    <w:p w14:paraId="15641625" w14:textId="77777777" w:rsidR="00B60C0E" w:rsidRDefault="00B60C0E" w:rsidP="00C95243">
      <w:pPr>
        <w:spacing w:after="0" w:line="240" w:lineRule="auto"/>
      </w:pPr>
      <w:r>
        <w:continuationSeparator/>
      </w:r>
    </w:p>
  </w:footnote>
  <w:footnote w:id="1">
    <w:p w14:paraId="57A71324" w14:textId="1F98198B" w:rsidR="00BA45B9" w:rsidRPr="00BA45B9" w:rsidRDefault="00BA45B9">
      <w:pPr>
        <w:pStyle w:val="FootnoteText"/>
        <w:rPr>
          <w:i/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A45B9">
        <w:rPr>
          <w:i/>
          <w:sz w:val="18"/>
          <w:szCs w:val="18"/>
        </w:rPr>
        <w:t>Когато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участникът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представлява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заедно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повече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едно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лице</w:t>
      </w:r>
      <w:proofErr w:type="spellEnd"/>
      <w:r w:rsidRPr="00BA45B9">
        <w:rPr>
          <w:i/>
          <w:sz w:val="18"/>
          <w:szCs w:val="18"/>
        </w:rPr>
        <w:t xml:space="preserve">, </w:t>
      </w:r>
      <w:proofErr w:type="spellStart"/>
      <w:r w:rsidRPr="00BA45B9">
        <w:rPr>
          <w:i/>
          <w:sz w:val="18"/>
          <w:szCs w:val="18"/>
        </w:rPr>
        <w:t>описът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подписва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всяко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от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тях</w:t>
      </w:r>
      <w:proofErr w:type="spellEnd"/>
      <w:r w:rsidRPr="00BA45B9">
        <w:rPr>
          <w:i/>
          <w:sz w:val="18"/>
          <w:szCs w:val="18"/>
        </w:rPr>
        <w:t xml:space="preserve"> с </w:t>
      </w:r>
      <w:proofErr w:type="spellStart"/>
      <w:r w:rsidRPr="00BA45B9">
        <w:rPr>
          <w:i/>
          <w:sz w:val="18"/>
          <w:szCs w:val="18"/>
        </w:rPr>
        <w:t>посочване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имената</w:t>
      </w:r>
      <w:proofErr w:type="spellEnd"/>
      <w:r w:rsidRPr="00BA45B9">
        <w:rPr>
          <w:i/>
          <w:sz w:val="18"/>
          <w:szCs w:val="18"/>
        </w:rPr>
        <w:t xml:space="preserve"> и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качеството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на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представляващите</w:t>
      </w:r>
      <w:proofErr w:type="spellEnd"/>
      <w:r w:rsidRPr="00BA45B9">
        <w:rPr>
          <w:i/>
          <w:sz w:val="18"/>
          <w:szCs w:val="18"/>
        </w:rPr>
        <w:t>.</w:t>
      </w:r>
    </w:p>
  </w:footnote>
  <w:footnote w:id="2">
    <w:p w14:paraId="159A7688" w14:textId="6DBFC682" w:rsidR="00BA45B9" w:rsidRPr="00BA45B9" w:rsidRDefault="00BA45B9">
      <w:pPr>
        <w:pStyle w:val="FootnoteText"/>
        <w:rPr>
          <w:lang w:val="en-US"/>
        </w:rPr>
      </w:pPr>
      <w:r w:rsidRPr="00BA45B9">
        <w:rPr>
          <w:rStyle w:val="FootnoteReference"/>
          <w:i/>
        </w:rPr>
        <w:footnoteRef/>
      </w:r>
      <w:r w:rsidRPr="00BA45B9">
        <w:rPr>
          <w:i/>
        </w:rPr>
        <w:t xml:space="preserve"> </w:t>
      </w:r>
      <w:proofErr w:type="spellStart"/>
      <w:r w:rsidRPr="00BA45B9">
        <w:rPr>
          <w:i/>
          <w:sz w:val="18"/>
          <w:szCs w:val="18"/>
        </w:rPr>
        <w:t>Печат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се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поставя</w:t>
      </w:r>
      <w:proofErr w:type="spellEnd"/>
      <w:r w:rsidRPr="00BA45B9">
        <w:rPr>
          <w:i/>
          <w:sz w:val="18"/>
          <w:szCs w:val="18"/>
        </w:rPr>
        <w:t xml:space="preserve">, </w:t>
      </w:r>
      <w:proofErr w:type="spellStart"/>
      <w:r w:rsidRPr="00BA45B9">
        <w:rPr>
          <w:i/>
          <w:sz w:val="18"/>
          <w:szCs w:val="18"/>
        </w:rPr>
        <w:t>ако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участникът</w:t>
      </w:r>
      <w:proofErr w:type="spellEnd"/>
      <w:r w:rsidRPr="00BA45B9">
        <w:rPr>
          <w:i/>
          <w:sz w:val="18"/>
          <w:szCs w:val="18"/>
        </w:rPr>
        <w:t xml:space="preserve"> </w:t>
      </w:r>
      <w:proofErr w:type="spellStart"/>
      <w:r w:rsidRPr="00BA45B9">
        <w:rPr>
          <w:i/>
          <w:sz w:val="18"/>
          <w:szCs w:val="18"/>
        </w:rPr>
        <w:t>разполага</w:t>
      </w:r>
      <w:proofErr w:type="spellEnd"/>
      <w:r w:rsidRPr="00BA45B9">
        <w:rPr>
          <w:i/>
          <w:sz w:val="18"/>
          <w:szCs w:val="18"/>
        </w:rPr>
        <w:t xml:space="preserve"> с </w:t>
      </w:r>
      <w:proofErr w:type="spellStart"/>
      <w:r w:rsidRPr="00BA45B9">
        <w:rPr>
          <w:i/>
          <w:sz w:val="18"/>
          <w:szCs w:val="18"/>
        </w:rPr>
        <w:t>такъв</w:t>
      </w:r>
      <w:proofErr w:type="spellEnd"/>
      <w:r w:rsidRPr="00BA45B9">
        <w:rPr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eastAsia="bg-BG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406D6" w14:textId="77777777" w:rsidR="0064798E" w:rsidRPr="00F44E0A" w:rsidRDefault="0064798E" w:rsidP="0064798E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color w:val="000000"/>
        <w:sz w:val="24"/>
        <w:szCs w:val="24"/>
        <w:lang w:eastAsia="bg-BG"/>
      </w:rPr>
    </w:pPr>
    <w:r>
      <w:rPr>
        <w:rFonts w:ascii="Times New Roman" w:hAnsi="Times New Roman"/>
        <w:b/>
        <w:bCs/>
        <w:color w:val="000000"/>
        <w:sz w:val="24"/>
        <w:szCs w:val="24"/>
        <w:lang w:val="en-US" w:eastAsia="bg-BG"/>
      </w:rPr>
      <w:t>O</w:t>
    </w:r>
    <w:r w:rsidRPr="00F44E0A">
      <w:rPr>
        <w:rFonts w:ascii="Times New Roman" w:hAnsi="Times New Roman"/>
        <w:b/>
        <w:bCs/>
        <w:color w:val="000000"/>
        <w:sz w:val="24"/>
        <w:szCs w:val="24"/>
        <w:lang w:eastAsia="bg-BG"/>
      </w:rPr>
      <w:t>бразец № 1</w:t>
    </w:r>
  </w:p>
  <w:p w14:paraId="315E9FC6" w14:textId="4E628E6E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6EBF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626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073"/>
    <w:rsid w:val="0028624A"/>
    <w:rsid w:val="00287632"/>
    <w:rsid w:val="00287909"/>
    <w:rsid w:val="00287B34"/>
    <w:rsid w:val="002901DD"/>
    <w:rsid w:val="002932FA"/>
    <w:rsid w:val="00295745"/>
    <w:rsid w:val="002957BC"/>
    <w:rsid w:val="00295921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84F83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46"/>
    <w:rsid w:val="003F45BA"/>
    <w:rsid w:val="004013F9"/>
    <w:rsid w:val="00402F0F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2285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BBF"/>
    <w:rsid w:val="004A3D5A"/>
    <w:rsid w:val="004A499C"/>
    <w:rsid w:val="004A4CCD"/>
    <w:rsid w:val="004A62F5"/>
    <w:rsid w:val="004A666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1CA8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0B29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5610"/>
    <w:rsid w:val="0054703F"/>
    <w:rsid w:val="00547995"/>
    <w:rsid w:val="00550008"/>
    <w:rsid w:val="005510F2"/>
    <w:rsid w:val="005546D2"/>
    <w:rsid w:val="00555872"/>
    <w:rsid w:val="005564A4"/>
    <w:rsid w:val="0055723F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9CB"/>
    <w:rsid w:val="005A5BAB"/>
    <w:rsid w:val="005A7B22"/>
    <w:rsid w:val="005B3754"/>
    <w:rsid w:val="005B6171"/>
    <w:rsid w:val="005C173A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4798E"/>
    <w:rsid w:val="006506FE"/>
    <w:rsid w:val="0065330B"/>
    <w:rsid w:val="00654A95"/>
    <w:rsid w:val="00661CCA"/>
    <w:rsid w:val="00663527"/>
    <w:rsid w:val="00664400"/>
    <w:rsid w:val="00666418"/>
    <w:rsid w:val="0066780D"/>
    <w:rsid w:val="0067032F"/>
    <w:rsid w:val="00671182"/>
    <w:rsid w:val="00671A2B"/>
    <w:rsid w:val="00671B4A"/>
    <w:rsid w:val="0067318F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6F6BC7"/>
    <w:rsid w:val="00706BC6"/>
    <w:rsid w:val="007103B4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3F47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27EE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76A7F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375B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29F3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6DF6"/>
    <w:rsid w:val="00A5733A"/>
    <w:rsid w:val="00A60A13"/>
    <w:rsid w:val="00A616B1"/>
    <w:rsid w:val="00A630CB"/>
    <w:rsid w:val="00A655B6"/>
    <w:rsid w:val="00A66ED1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0C0E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774A7"/>
    <w:rsid w:val="00B81ADF"/>
    <w:rsid w:val="00B8484C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A45B9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97727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603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2B12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6097"/>
    <w:rsid w:val="00EE7749"/>
    <w:rsid w:val="00EE7BE8"/>
    <w:rsid w:val="00EF415A"/>
    <w:rsid w:val="00EF4E37"/>
    <w:rsid w:val="00EF65D6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DFE"/>
    <w:rsid w:val="00FB397C"/>
    <w:rsid w:val="00FB46E5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4318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753C9-FAD0-4244-9288-21EC9681E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2017-08-23T08:08:00Z</dcterms:created>
  <dcterms:modified xsi:type="dcterms:W3CDTF">2018-03-20T06:51:00Z</dcterms:modified>
  <cp:category>Проект</cp:category>
</cp:coreProperties>
</file>