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FEFC6F" w14:textId="77777777" w:rsidR="003F4546" w:rsidRPr="00510B29" w:rsidRDefault="003F454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6399D764" w14:textId="127E5164" w:rsidR="00981966" w:rsidRPr="00FE431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9C486E" w:rsidRPr="009C486E">
        <w:rPr>
          <w:rFonts w:ascii="Times New Roman" w:hAnsi="Times New Roman"/>
          <w:b/>
          <w:bCs/>
          <w:iCs/>
          <w:sz w:val="24"/>
          <w:szCs w:val="24"/>
        </w:rPr>
        <w:t>„Създаване на кадастрална карта и кадастрални регистри (КККР) на урбанизираните територии</w:t>
      </w:r>
      <w:r w:rsidR="009C5280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r w:rsidR="009C486E" w:rsidRPr="009C486E">
        <w:rPr>
          <w:rFonts w:ascii="Times New Roman" w:hAnsi="Times New Roman"/>
          <w:b/>
          <w:bCs/>
          <w:iCs/>
          <w:sz w:val="24"/>
          <w:szCs w:val="24"/>
        </w:rPr>
        <w:t xml:space="preserve">в землищата на общински центрове </w:t>
      </w:r>
      <w:r w:rsidR="00C578B5" w:rsidRPr="0010732C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гр. Аксаково, гр. Ардино, гр. Бобов дол, гр. Карнобат, гр. Кресна и гр. Павлике</w:t>
      </w:r>
      <w:bookmarkStart w:id="0" w:name="_GoBack"/>
      <w:bookmarkEnd w:id="0"/>
      <w:r w:rsidR="00C578B5" w:rsidRPr="0010732C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 xml:space="preserve">ни, и на други населени места в общини Аксаково, Белово, Белоградчик, Велинград, Велико Търново, Върщец, Грамада, Добрич-селска, Кресна, Кула, Кърджали, Мездра, Монтана, Петрич, Поморие, Сапарева баня, Царево, Черноочене и Чупрене“ по 11 (единадесет) </w:t>
      </w:r>
      <w:r w:rsidR="00C578B5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обособени позиции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6D1830EE" w:rsidR="00981966" w:rsidRPr="009411C0" w:rsidRDefault="008C661B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="00981966"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25B1FBC4" w14:textId="77777777" w:rsidR="008C661B" w:rsidRPr="00E14A58" w:rsidRDefault="008C661B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092"/>
        <w:gridCol w:w="826"/>
        <w:gridCol w:w="3304"/>
      </w:tblGrid>
      <w:tr w:rsidR="00981966" w:rsidRPr="00E14A58" w14:paraId="03CFA49C" w14:textId="77777777" w:rsidTr="00FB46E5">
        <w:trPr>
          <w:trHeight w:val="770"/>
        </w:trPr>
        <w:tc>
          <w:tcPr>
            <w:tcW w:w="333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FE4318"/>
    <w:sectPr w:rsidR="00232626" w:rsidRPr="00532630" w:rsidSect="00ED0A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79" w:right="1134" w:bottom="851" w:left="1418" w:header="567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F4594" w14:textId="77777777" w:rsidR="00EF1B25" w:rsidRDefault="00EF1B25" w:rsidP="00C95243">
      <w:pPr>
        <w:spacing w:after="0" w:line="240" w:lineRule="auto"/>
      </w:pPr>
      <w:r>
        <w:separator/>
      </w:r>
    </w:p>
  </w:endnote>
  <w:endnote w:type="continuationSeparator" w:id="0">
    <w:p w14:paraId="19D6F8CE" w14:textId="77777777" w:rsidR="00EF1B25" w:rsidRDefault="00EF1B25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4D8B0" w14:textId="77777777" w:rsidR="008D6783" w:rsidRDefault="00911DBB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6ADEDDCF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EA8C5" w14:textId="52305182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11DBB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99E0" w14:textId="77777777" w:rsidR="00EF1B25" w:rsidRDefault="00EF1B25" w:rsidP="00C95243">
      <w:pPr>
        <w:spacing w:after="0" w:line="240" w:lineRule="auto"/>
      </w:pPr>
      <w:r>
        <w:separator/>
      </w:r>
    </w:p>
  </w:footnote>
  <w:footnote w:type="continuationSeparator" w:id="0">
    <w:p w14:paraId="0FC9EC4F" w14:textId="77777777" w:rsidR="00EF1B25" w:rsidRDefault="00EF1B25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BA45B9" w:rsidRDefault="00BA45B9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A45B9">
        <w:rPr>
          <w:i/>
          <w:sz w:val="18"/>
          <w:szCs w:val="18"/>
        </w:rPr>
        <w:t>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BA45B9">
        <w:rPr>
          <w:rStyle w:val="FootnoteReference"/>
          <w:i/>
        </w:rPr>
        <w:footnoteRef/>
      </w:r>
      <w:r w:rsidRPr="00BA45B9">
        <w:rPr>
          <w:i/>
        </w:rPr>
        <w:t xml:space="preserve"> </w:t>
      </w:r>
      <w:r w:rsidRPr="00BA45B9">
        <w:rPr>
          <w:i/>
          <w:sz w:val="18"/>
          <w:szCs w:val="18"/>
        </w:rPr>
        <w:t>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eastAsia="bg-BG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E9FC6" w14:textId="7D523C99" w:rsidR="008D6783" w:rsidRPr="00ED0ABB" w:rsidRDefault="0064798E" w:rsidP="00ED0ABB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color w:val="000000"/>
        <w:sz w:val="24"/>
        <w:szCs w:val="24"/>
        <w:lang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>бразец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 w15:restartNumberingAfterBreak="0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 w15:restartNumberingAfterBreak="0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 w15:restartNumberingAfterBreak="0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3849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352F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51DA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047E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61B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1DBB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86E"/>
    <w:rsid w:val="009C4B42"/>
    <w:rsid w:val="009C5255"/>
    <w:rsid w:val="009C5280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267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018B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3378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57AE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265B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578B5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0ABB"/>
    <w:rsid w:val="00ED2D2C"/>
    <w:rsid w:val="00EE0EFF"/>
    <w:rsid w:val="00EE1F15"/>
    <w:rsid w:val="00EE4E24"/>
    <w:rsid w:val="00EE511C"/>
    <w:rsid w:val="00EE6097"/>
    <w:rsid w:val="00EE7749"/>
    <w:rsid w:val="00EE7BE8"/>
    <w:rsid w:val="00EF1B25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1582E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A02B-8FBF-421E-A27B-E08D187C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2019-10-15T11:27:00Z</dcterms:modified>
  <cp:category>Проект</cp:category>
</cp:coreProperties>
</file>