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5FEFC6F" w14:textId="77777777" w:rsidR="003F4546" w:rsidRPr="00510B29" w:rsidRDefault="003F4546" w:rsidP="00981966">
      <w:pPr>
        <w:spacing w:after="0" w:line="360" w:lineRule="auto"/>
        <w:contextualSpacing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624DF416" w14:textId="31FEE7B4" w:rsidR="00981966" w:rsidRPr="00FE4318" w:rsidRDefault="00981966" w:rsidP="00981966">
      <w:pPr>
        <w:spacing w:after="0" w:line="360" w:lineRule="auto"/>
        <w:contextualSpacing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О</w:t>
      </w:r>
      <w:r w:rsidRPr="00E14A58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пис на </w:t>
      </w:r>
      <w:r w:rsidRPr="00FE4318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документите, съдържащи се в офертата </w:t>
      </w:r>
    </w:p>
    <w:p w14:paraId="528B1140" w14:textId="77777777" w:rsidR="004005BE" w:rsidRPr="004005BE" w:rsidRDefault="00981966" w:rsidP="004005BE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FE4318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за участие в открита процедура за възлагане на обществена поръчка с предмет: </w:t>
      </w:r>
      <w:r w:rsidR="004005BE" w:rsidRPr="004005BE">
        <w:rPr>
          <w:rFonts w:ascii="Times New Roman" w:hAnsi="Times New Roman"/>
          <w:b/>
          <w:bCs/>
          <w:iCs/>
          <w:sz w:val="24"/>
          <w:szCs w:val="24"/>
        </w:rPr>
        <w:t xml:space="preserve">„Създаване на кадастрална карта и кадастрални регистри на урбанизираните територии в землищата на общински центрове гр. Долна Митрополия, </w:t>
      </w:r>
    </w:p>
    <w:p w14:paraId="6399D764" w14:textId="3C21A68E" w:rsidR="00981966" w:rsidRPr="00FE4318" w:rsidRDefault="004005BE" w:rsidP="004005BE">
      <w:pPr>
        <w:spacing w:after="0" w:line="36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4005BE">
        <w:rPr>
          <w:rFonts w:ascii="Times New Roman" w:hAnsi="Times New Roman"/>
          <w:b/>
          <w:bCs/>
          <w:iCs/>
          <w:sz w:val="24"/>
          <w:szCs w:val="24"/>
        </w:rPr>
        <w:t>гр. Правец и гр. Съединение, и на други населени места в общини Брезник, Велики Преслав, Долна Митрополия, Иваново, Котел, Мъглиж, Нови Пазар, Перник, Рудозем, Русе, Силистра, Смядово, Стралджа, Съединение, Тунджа, Хасково и Чепеларе по 12 (дванадесет) обособени позиции</w:t>
      </w:r>
      <w:r w:rsidR="00981966" w:rsidRPr="004005BE">
        <w:rPr>
          <w:rFonts w:ascii="Times New Roman" w:eastAsia="Times New Roman" w:hAnsi="Times New Roman"/>
          <w:b/>
          <w:bCs/>
          <w:iCs/>
          <w:sz w:val="24"/>
          <w:szCs w:val="24"/>
          <w:lang w:eastAsia="bg-BG"/>
        </w:rPr>
        <w:t>,</w:t>
      </w:r>
      <w:bookmarkStart w:id="0" w:name="_GoBack"/>
      <w:bookmarkEnd w:id="0"/>
      <w:r w:rsidR="00981966" w:rsidRPr="00FE4318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</w:t>
      </w:r>
    </w:p>
    <w:p w14:paraId="1FE90AA5" w14:textId="77777777" w:rsidR="00981966" w:rsidRPr="00E14A58" w:rsidRDefault="00981966" w:rsidP="00981966">
      <w:pPr>
        <w:spacing w:after="0" w:line="36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О</w:t>
      </w:r>
      <w:r w:rsidRPr="00E14A58">
        <w:rPr>
          <w:rFonts w:ascii="Times New Roman" w:eastAsia="Times New Roman" w:hAnsi="Times New Roman"/>
          <w:b/>
          <w:sz w:val="24"/>
          <w:szCs w:val="24"/>
          <w:lang w:eastAsia="bg-BG"/>
        </w:rPr>
        <w:t>бособена позиция № ....</w:t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........................................................................................</w:t>
      </w:r>
      <w:r w:rsidRPr="00E14A58">
        <w:rPr>
          <w:rFonts w:ascii="Times New Roman" w:eastAsia="Times New Roman" w:hAnsi="Times New Roman"/>
          <w:b/>
          <w:sz w:val="24"/>
          <w:szCs w:val="24"/>
          <w:lang w:eastAsia="bg-BG"/>
        </w:rPr>
        <w:t>.......</w:t>
      </w:r>
    </w:p>
    <w:p w14:paraId="4A4A2452" w14:textId="6D1830EE" w:rsidR="00981966" w:rsidRPr="009411C0" w:rsidRDefault="008C661B" w:rsidP="00981966">
      <w:pPr>
        <w:spacing w:after="0" w:line="360" w:lineRule="auto"/>
        <w:contextualSpacing/>
        <w:jc w:val="center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>
        <w:rPr>
          <w:rFonts w:ascii="Times New Roman" w:eastAsia="Times New Roman" w:hAnsi="Times New Roman"/>
          <w:i/>
          <w:sz w:val="20"/>
          <w:szCs w:val="20"/>
          <w:lang w:eastAsia="bg-BG"/>
        </w:rPr>
        <w:t>(</w:t>
      </w:r>
      <w:r w:rsidR="00981966" w:rsidRPr="009411C0">
        <w:rPr>
          <w:rFonts w:ascii="Times New Roman" w:eastAsia="Times New Roman" w:hAnsi="Times New Roman"/>
          <w:i/>
          <w:sz w:val="20"/>
          <w:szCs w:val="20"/>
          <w:lang w:eastAsia="bg-BG"/>
        </w:rPr>
        <w:t>попълва се от участника</w:t>
      </w:r>
      <w:r>
        <w:rPr>
          <w:rFonts w:ascii="Times New Roman" w:eastAsia="Times New Roman" w:hAnsi="Times New Roman"/>
          <w:i/>
          <w:sz w:val="20"/>
          <w:szCs w:val="20"/>
          <w:lang w:eastAsia="bg-BG"/>
        </w:rPr>
        <w:t>)</w:t>
      </w:r>
    </w:p>
    <w:p w14:paraId="25B1FBC4" w14:textId="77777777" w:rsidR="008C661B" w:rsidRPr="00E14A58" w:rsidRDefault="008C661B" w:rsidP="00981966">
      <w:pPr>
        <w:spacing w:after="0" w:line="360" w:lineRule="auto"/>
        <w:contextualSpacing/>
        <w:jc w:val="left"/>
        <w:rPr>
          <w:rFonts w:ascii="Times New Roman" w:eastAsia="Times New Roman" w:hAnsi="Times New Roman"/>
          <w:sz w:val="24"/>
          <w:szCs w:val="24"/>
          <w:lang w:eastAsia="bg-BG"/>
        </w:rPr>
      </w:pPr>
    </w:p>
    <w:tbl>
      <w:tblPr>
        <w:tblW w:w="51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8"/>
        <w:gridCol w:w="5092"/>
        <w:gridCol w:w="826"/>
        <w:gridCol w:w="3304"/>
      </w:tblGrid>
      <w:tr w:rsidR="00981966" w:rsidRPr="00E14A58" w14:paraId="03CFA49C" w14:textId="77777777" w:rsidTr="00FB46E5">
        <w:trPr>
          <w:trHeight w:val="770"/>
        </w:trPr>
        <w:tc>
          <w:tcPr>
            <w:tcW w:w="333" w:type="pct"/>
            <w:shd w:val="clear" w:color="auto" w:fill="EAF1DD" w:themeFill="accent3" w:themeFillTint="33"/>
            <w:vAlign w:val="center"/>
          </w:tcPr>
          <w:p w14:paraId="1DEF0E62" w14:textId="77777777" w:rsidR="00981966" w:rsidRPr="00E14A58" w:rsidRDefault="00981966" w:rsidP="00384F8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2995" w:type="pct"/>
            <w:gridSpan w:val="2"/>
            <w:shd w:val="clear" w:color="auto" w:fill="EAF1DD" w:themeFill="accent3" w:themeFillTint="33"/>
            <w:vAlign w:val="center"/>
          </w:tcPr>
          <w:p w14:paraId="77078942" w14:textId="51B5049F" w:rsidR="00981966" w:rsidRPr="00E14A58" w:rsidRDefault="00384F83" w:rsidP="00EC2B12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Наименование на документ</w:t>
            </w:r>
            <w:r w:rsidR="00EC2B12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а</w:t>
            </w:r>
          </w:p>
        </w:tc>
        <w:tc>
          <w:tcPr>
            <w:tcW w:w="1672" w:type="pct"/>
            <w:shd w:val="clear" w:color="auto" w:fill="EAF1DD" w:themeFill="accent3" w:themeFillTint="33"/>
            <w:vAlign w:val="center"/>
          </w:tcPr>
          <w:p w14:paraId="7729AA00" w14:textId="77777777" w:rsidR="00981966" w:rsidRPr="00E14A58" w:rsidRDefault="00981966" w:rsidP="008506B4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E14A5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Опис на документите</w:t>
            </w:r>
          </w:p>
          <w:p w14:paraId="146BBA1D" w14:textId="5E455288" w:rsidR="00981966" w:rsidRPr="00E14A58" w:rsidRDefault="00384F83" w:rsidP="00384F8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(</w:t>
            </w:r>
            <w:r w:rsidR="008C27EE">
              <w:rPr>
                <w:rFonts w:ascii="Times New Roman" w:hAnsi="Times New Roman"/>
                <w:bCs/>
                <w:i/>
                <w:sz w:val="24"/>
                <w:szCs w:val="24"/>
              </w:rPr>
              <w:t>брой, оригинал или копие</w:t>
            </w:r>
            <w:r w:rsidR="00981966" w:rsidRPr="00E14A58">
              <w:rPr>
                <w:rFonts w:ascii="Times New Roman" w:hAnsi="Times New Roman"/>
                <w:bCs/>
                <w:i/>
                <w:sz w:val="24"/>
                <w:szCs w:val="24"/>
              </w:rPr>
              <w:t>)</w:t>
            </w:r>
          </w:p>
        </w:tc>
      </w:tr>
      <w:tr w:rsidR="00981966" w:rsidRPr="00E14A58" w14:paraId="16918C9F" w14:textId="77777777" w:rsidTr="00976A7F">
        <w:trPr>
          <w:trHeight w:val="623"/>
        </w:trPr>
        <w:tc>
          <w:tcPr>
            <w:tcW w:w="333" w:type="pct"/>
            <w:shd w:val="clear" w:color="auto" w:fill="FFFFFF" w:themeFill="background1"/>
            <w:vAlign w:val="center"/>
          </w:tcPr>
          <w:p w14:paraId="4FEA9F61" w14:textId="77777777" w:rsidR="00981966" w:rsidRPr="00E14A58" w:rsidRDefault="00981966" w:rsidP="00384F8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995" w:type="pct"/>
            <w:gridSpan w:val="2"/>
            <w:shd w:val="clear" w:color="auto" w:fill="FFFFFF" w:themeFill="background1"/>
            <w:vAlign w:val="center"/>
          </w:tcPr>
          <w:p w14:paraId="76F13A9B" w14:textId="77777777" w:rsidR="00981966" w:rsidRPr="00E14A58" w:rsidRDefault="00981966" w:rsidP="00462285">
            <w:pPr>
              <w:spacing w:after="0" w:line="36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672" w:type="pct"/>
            <w:shd w:val="clear" w:color="auto" w:fill="FFFFFF" w:themeFill="background1"/>
            <w:vAlign w:val="center"/>
          </w:tcPr>
          <w:p w14:paraId="1F623B81" w14:textId="77777777" w:rsidR="00981966" w:rsidRPr="00E14A58" w:rsidRDefault="00981966" w:rsidP="00462285">
            <w:pPr>
              <w:spacing w:after="0" w:line="36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</w:tr>
      <w:tr w:rsidR="00981966" w:rsidRPr="00E14A58" w14:paraId="2CE9AA85" w14:textId="77777777" w:rsidTr="00976A7F">
        <w:trPr>
          <w:trHeight w:val="623"/>
        </w:trPr>
        <w:tc>
          <w:tcPr>
            <w:tcW w:w="333" w:type="pct"/>
            <w:shd w:val="clear" w:color="auto" w:fill="FFFFFF" w:themeFill="background1"/>
            <w:vAlign w:val="center"/>
          </w:tcPr>
          <w:p w14:paraId="68CC718C" w14:textId="77777777" w:rsidR="00981966" w:rsidRPr="00E14A58" w:rsidRDefault="00981966" w:rsidP="00384F8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995" w:type="pct"/>
            <w:gridSpan w:val="2"/>
            <w:shd w:val="clear" w:color="auto" w:fill="FFFFFF" w:themeFill="background1"/>
            <w:vAlign w:val="center"/>
          </w:tcPr>
          <w:p w14:paraId="062CF422" w14:textId="77777777" w:rsidR="00981966" w:rsidRPr="00E14A58" w:rsidRDefault="00981966" w:rsidP="00462285">
            <w:pPr>
              <w:spacing w:after="0" w:line="36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672" w:type="pct"/>
            <w:shd w:val="clear" w:color="auto" w:fill="FFFFFF" w:themeFill="background1"/>
            <w:vAlign w:val="center"/>
          </w:tcPr>
          <w:p w14:paraId="059E81E4" w14:textId="77777777" w:rsidR="00981966" w:rsidRPr="00E14A58" w:rsidRDefault="00981966" w:rsidP="00462285">
            <w:pPr>
              <w:spacing w:after="0" w:line="36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</w:tr>
      <w:tr w:rsidR="00981966" w:rsidRPr="00E14A58" w14:paraId="698628B8" w14:textId="77777777" w:rsidTr="00976A7F">
        <w:trPr>
          <w:trHeight w:val="623"/>
        </w:trPr>
        <w:tc>
          <w:tcPr>
            <w:tcW w:w="333" w:type="pct"/>
            <w:shd w:val="clear" w:color="auto" w:fill="FFFFFF" w:themeFill="background1"/>
            <w:vAlign w:val="center"/>
          </w:tcPr>
          <w:p w14:paraId="1B3F8DFB" w14:textId="77777777" w:rsidR="00981966" w:rsidRPr="00E14A58" w:rsidRDefault="00981966" w:rsidP="00384F8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995" w:type="pct"/>
            <w:gridSpan w:val="2"/>
            <w:shd w:val="clear" w:color="auto" w:fill="FFFFFF" w:themeFill="background1"/>
            <w:vAlign w:val="center"/>
          </w:tcPr>
          <w:p w14:paraId="70368B9B" w14:textId="77777777" w:rsidR="00981966" w:rsidRPr="00E14A58" w:rsidRDefault="00981966" w:rsidP="00462285">
            <w:pPr>
              <w:spacing w:after="0" w:line="36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672" w:type="pct"/>
            <w:shd w:val="clear" w:color="auto" w:fill="FFFFFF" w:themeFill="background1"/>
            <w:vAlign w:val="center"/>
          </w:tcPr>
          <w:p w14:paraId="7796A6B3" w14:textId="77777777" w:rsidR="00981966" w:rsidRPr="00E14A58" w:rsidRDefault="00981966" w:rsidP="00462285">
            <w:pPr>
              <w:spacing w:after="0" w:line="36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</w:tr>
      <w:tr w:rsidR="00981966" w:rsidRPr="00E14A58" w14:paraId="25349DF8" w14:textId="77777777" w:rsidTr="00976A7F">
        <w:trPr>
          <w:trHeight w:val="623"/>
        </w:trPr>
        <w:tc>
          <w:tcPr>
            <w:tcW w:w="333" w:type="pct"/>
            <w:shd w:val="clear" w:color="auto" w:fill="FFFFFF" w:themeFill="background1"/>
            <w:vAlign w:val="center"/>
          </w:tcPr>
          <w:p w14:paraId="5AD5193F" w14:textId="77777777" w:rsidR="00981966" w:rsidRPr="00E14A58" w:rsidRDefault="00981966" w:rsidP="00384F8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995" w:type="pct"/>
            <w:gridSpan w:val="2"/>
            <w:shd w:val="clear" w:color="auto" w:fill="FFFFFF" w:themeFill="background1"/>
            <w:vAlign w:val="center"/>
          </w:tcPr>
          <w:p w14:paraId="3C367023" w14:textId="77777777" w:rsidR="00981966" w:rsidRPr="00E14A58" w:rsidRDefault="00981966" w:rsidP="00462285">
            <w:pPr>
              <w:spacing w:after="0" w:line="36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672" w:type="pct"/>
            <w:shd w:val="clear" w:color="auto" w:fill="FFFFFF" w:themeFill="background1"/>
            <w:vAlign w:val="center"/>
          </w:tcPr>
          <w:p w14:paraId="0F78B7EC" w14:textId="77777777" w:rsidR="00981966" w:rsidRPr="00E14A58" w:rsidRDefault="00981966" w:rsidP="00462285">
            <w:pPr>
              <w:spacing w:after="0" w:line="36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</w:tr>
      <w:tr w:rsidR="00981966" w:rsidRPr="00E14A58" w14:paraId="7951A2F9" w14:textId="77777777" w:rsidTr="00976A7F">
        <w:trPr>
          <w:trHeight w:val="623"/>
        </w:trPr>
        <w:tc>
          <w:tcPr>
            <w:tcW w:w="333" w:type="pct"/>
            <w:shd w:val="clear" w:color="auto" w:fill="FFFFFF" w:themeFill="background1"/>
            <w:vAlign w:val="center"/>
          </w:tcPr>
          <w:p w14:paraId="6E9D06A3" w14:textId="77777777" w:rsidR="00981966" w:rsidRPr="00E14A58" w:rsidRDefault="00981966" w:rsidP="00384F8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995" w:type="pct"/>
            <w:gridSpan w:val="2"/>
            <w:shd w:val="clear" w:color="auto" w:fill="FFFFFF" w:themeFill="background1"/>
            <w:vAlign w:val="center"/>
          </w:tcPr>
          <w:p w14:paraId="1914895D" w14:textId="77777777" w:rsidR="00981966" w:rsidRPr="00E14A58" w:rsidRDefault="00981966" w:rsidP="00462285">
            <w:pPr>
              <w:spacing w:after="0" w:line="36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672" w:type="pct"/>
            <w:shd w:val="clear" w:color="auto" w:fill="FFFFFF" w:themeFill="background1"/>
            <w:vAlign w:val="center"/>
          </w:tcPr>
          <w:p w14:paraId="43E668DC" w14:textId="77777777" w:rsidR="00981966" w:rsidRPr="00E14A58" w:rsidRDefault="00981966" w:rsidP="00462285">
            <w:pPr>
              <w:spacing w:after="0" w:line="36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</w:tr>
      <w:tr w:rsidR="00981966" w:rsidRPr="00E14A58" w14:paraId="003E302E" w14:textId="77777777" w:rsidTr="00976A7F">
        <w:trPr>
          <w:trHeight w:val="623"/>
        </w:trPr>
        <w:tc>
          <w:tcPr>
            <w:tcW w:w="333" w:type="pct"/>
            <w:shd w:val="clear" w:color="auto" w:fill="FFFFFF" w:themeFill="background1"/>
            <w:vAlign w:val="center"/>
          </w:tcPr>
          <w:p w14:paraId="4BE62F9B" w14:textId="77777777" w:rsidR="00981966" w:rsidRPr="00E14A58" w:rsidRDefault="00981966" w:rsidP="00384F8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995" w:type="pct"/>
            <w:gridSpan w:val="2"/>
            <w:shd w:val="clear" w:color="auto" w:fill="FFFFFF" w:themeFill="background1"/>
            <w:vAlign w:val="center"/>
          </w:tcPr>
          <w:p w14:paraId="58BD1E9B" w14:textId="77777777" w:rsidR="00981966" w:rsidRPr="00E14A58" w:rsidRDefault="00981966" w:rsidP="00462285">
            <w:pPr>
              <w:spacing w:after="0" w:line="360" w:lineRule="auto"/>
              <w:contextualSpacing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1672" w:type="pct"/>
            <w:shd w:val="clear" w:color="auto" w:fill="FFFFFF" w:themeFill="background1"/>
            <w:vAlign w:val="center"/>
          </w:tcPr>
          <w:p w14:paraId="6A4BFD38" w14:textId="77777777" w:rsidR="00981966" w:rsidRPr="00E14A58" w:rsidRDefault="00981966" w:rsidP="00462285">
            <w:pPr>
              <w:spacing w:after="0" w:line="36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</w:tr>
      <w:tr w:rsidR="00981966" w:rsidRPr="00E14A58" w14:paraId="57C5F063" w14:textId="77777777" w:rsidTr="00976A7F">
        <w:trPr>
          <w:trHeight w:val="623"/>
        </w:trPr>
        <w:tc>
          <w:tcPr>
            <w:tcW w:w="333" w:type="pct"/>
            <w:shd w:val="clear" w:color="auto" w:fill="FFFFFF" w:themeFill="background1"/>
            <w:vAlign w:val="center"/>
          </w:tcPr>
          <w:p w14:paraId="6CCAF839" w14:textId="77777777" w:rsidR="00981966" w:rsidRPr="00E14A58" w:rsidRDefault="00981966" w:rsidP="00384F8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995" w:type="pct"/>
            <w:gridSpan w:val="2"/>
            <w:shd w:val="clear" w:color="auto" w:fill="FFFFFF" w:themeFill="background1"/>
            <w:vAlign w:val="center"/>
          </w:tcPr>
          <w:p w14:paraId="41A1A6A8" w14:textId="77777777" w:rsidR="00981966" w:rsidRPr="00E14A58" w:rsidRDefault="00981966" w:rsidP="00462285">
            <w:pPr>
              <w:autoSpaceDE w:val="0"/>
              <w:autoSpaceDN w:val="0"/>
              <w:adjustRightInd w:val="0"/>
              <w:spacing w:after="0" w:line="360" w:lineRule="auto"/>
              <w:ind w:left="57" w:right="6" w:firstLine="686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672" w:type="pct"/>
            <w:shd w:val="clear" w:color="auto" w:fill="FFFFFF" w:themeFill="background1"/>
            <w:vAlign w:val="center"/>
          </w:tcPr>
          <w:p w14:paraId="71835E4F" w14:textId="77777777" w:rsidR="00981966" w:rsidRPr="00E14A58" w:rsidRDefault="00981966" w:rsidP="00462285">
            <w:pPr>
              <w:spacing w:after="0" w:line="36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</w:tr>
      <w:tr w:rsidR="00981966" w:rsidRPr="00E14A58" w14:paraId="569A93BA" w14:textId="77777777" w:rsidTr="00976A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910" w:type="pct"/>
            <w:gridSpan w:val="2"/>
            <w:vAlign w:val="center"/>
          </w:tcPr>
          <w:p w14:paraId="7F14DD8E" w14:textId="77777777" w:rsidR="003F4546" w:rsidRDefault="003F4546" w:rsidP="00384F83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14:paraId="791CD9A5" w14:textId="77777777" w:rsidR="00981966" w:rsidRPr="00E14A58" w:rsidRDefault="00981966" w:rsidP="00384F83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Дата </w:t>
            </w:r>
          </w:p>
        </w:tc>
        <w:tc>
          <w:tcPr>
            <w:tcW w:w="2090" w:type="pct"/>
            <w:gridSpan w:val="2"/>
          </w:tcPr>
          <w:p w14:paraId="5E848B9E" w14:textId="77777777" w:rsidR="003F4546" w:rsidRDefault="003F4546" w:rsidP="008506B4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14:paraId="2305D6FE" w14:textId="77777777" w:rsidR="00B8484C" w:rsidRPr="00B8484C" w:rsidRDefault="00B8484C" w:rsidP="008506B4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14:paraId="4071536F" w14:textId="77777777" w:rsidR="00981966" w:rsidRPr="00E14A58" w:rsidRDefault="00981966" w:rsidP="008506B4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________/ _________ / ______</w:t>
            </w:r>
          </w:p>
        </w:tc>
      </w:tr>
      <w:tr w:rsidR="00981966" w:rsidRPr="00E14A58" w14:paraId="22E0B1A8" w14:textId="77777777" w:rsidTr="00976A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910" w:type="pct"/>
            <w:gridSpan w:val="2"/>
            <w:vAlign w:val="center"/>
          </w:tcPr>
          <w:p w14:paraId="03222E93" w14:textId="77777777" w:rsidR="00981966" w:rsidRPr="00E14A58" w:rsidRDefault="00981966" w:rsidP="00384F83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Наименование на участника </w:t>
            </w:r>
          </w:p>
        </w:tc>
        <w:tc>
          <w:tcPr>
            <w:tcW w:w="2090" w:type="pct"/>
            <w:gridSpan w:val="2"/>
          </w:tcPr>
          <w:p w14:paraId="5161755F" w14:textId="77777777" w:rsidR="00981966" w:rsidRPr="00E14A58" w:rsidRDefault="00981966" w:rsidP="008506B4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981966" w:rsidRPr="00E14A58" w14:paraId="360F73F7" w14:textId="77777777" w:rsidTr="00976A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910" w:type="pct"/>
            <w:gridSpan w:val="2"/>
            <w:vAlign w:val="center"/>
          </w:tcPr>
          <w:p w14:paraId="210C32FB" w14:textId="5E9D2A4B" w:rsidR="00981966" w:rsidRPr="00E14A58" w:rsidRDefault="00981966" w:rsidP="00232626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Име и фамилия на </w:t>
            </w:r>
            <w:r w:rsidR="00232626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лицето, </w:t>
            </w: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представля</w:t>
            </w:r>
            <w:r w:rsidR="00232626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ващо</w:t>
            </w: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участника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2090" w:type="pct"/>
            <w:gridSpan w:val="2"/>
          </w:tcPr>
          <w:p w14:paraId="6C0C7C75" w14:textId="77777777" w:rsidR="00981966" w:rsidRPr="00E14A58" w:rsidRDefault="00981966" w:rsidP="008506B4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981966" w:rsidRPr="00E14A58" w14:paraId="591F764E" w14:textId="77777777" w:rsidTr="00976A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910" w:type="pct"/>
            <w:gridSpan w:val="2"/>
            <w:vAlign w:val="center"/>
          </w:tcPr>
          <w:p w14:paraId="09E08E18" w14:textId="375F21F9" w:rsidR="00981966" w:rsidRPr="00E14A58" w:rsidRDefault="00232626" w:rsidP="00384F83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Качеството на лицето, представляващо участника</w:t>
            </w:r>
            <w:r w:rsidR="00BA45B9">
              <w:rPr>
                <w:rStyle w:val="FootnoteReference"/>
                <w:rFonts w:ascii="Times New Roman" w:eastAsia="Times New Roman" w:hAnsi="Times New Roman"/>
                <w:sz w:val="24"/>
                <w:szCs w:val="24"/>
                <w:lang w:eastAsia="bg-BG"/>
              </w:rPr>
              <w:footnoteReference w:id="1"/>
            </w:r>
          </w:p>
        </w:tc>
        <w:tc>
          <w:tcPr>
            <w:tcW w:w="2090" w:type="pct"/>
            <w:gridSpan w:val="2"/>
          </w:tcPr>
          <w:p w14:paraId="06B7ED83" w14:textId="77777777" w:rsidR="00981966" w:rsidRPr="00E14A58" w:rsidRDefault="00981966" w:rsidP="008506B4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981966" w:rsidRPr="00E14A58" w14:paraId="1095203D" w14:textId="77777777" w:rsidTr="00976A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910" w:type="pct"/>
            <w:gridSpan w:val="2"/>
            <w:vAlign w:val="center"/>
          </w:tcPr>
          <w:p w14:paraId="270A85A0" w14:textId="1F081F03" w:rsidR="00981966" w:rsidRPr="00E14A58" w:rsidRDefault="00981966" w:rsidP="00384F83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Подпис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и печат</w:t>
            </w:r>
            <w:r w:rsidR="00BA45B9">
              <w:rPr>
                <w:rStyle w:val="FootnoteReference"/>
                <w:rFonts w:ascii="Times New Roman" w:eastAsia="Times New Roman" w:hAnsi="Times New Roman"/>
                <w:sz w:val="24"/>
                <w:szCs w:val="24"/>
                <w:lang w:eastAsia="bg-BG"/>
              </w:rPr>
              <w:footnoteReference w:id="2"/>
            </w:r>
          </w:p>
        </w:tc>
        <w:tc>
          <w:tcPr>
            <w:tcW w:w="2090" w:type="pct"/>
            <w:gridSpan w:val="2"/>
          </w:tcPr>
          <w:p w14:paraId="59B50531" w14:textId="77777777" w:rsidR="00981966" w:rsidRPr="00E14A58" w:rsidRDefault="00981966" w:rsidP="008506B4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</w:tbl>
    <w:p w14:paraId="55BC35EF" w14:textId="77777777" w:rsidR="00232626" w:rsidRPr="00532630" w:rsidRDefault="00232626" w:rsidP="00FE4318"/>
    <w:sectPr w:rsidR="00232626" w:rsidRPr="00532630" w:rsidSect="00ED0AB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79" w:right="1134" w:bottom="851" w:left="1418" w:header="567" w:footer="4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5F4594" w14:textId="77777777" w:rsidR="00EF1B25" w:rsidRDefault="00EF1B25" w:rsidP="00C95243">
      <w:pPr>
        <w:spacing w:after="0" w:line="240" w:lineRule="auto"/>
      </w:pPr>
      <w:r>
        <w:separator/>
      </w:r>
    </w:p>
  </w:endnote>
  <w:endnote w:type="continuationSeparator" w:id="0">
    <w:p w14:paraId="19D6F8CE" w14:textId="77777777" w:rsidR="00EF1B25" w:rsidRDefault="00EF1B25" w:rsidP="00C952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Trebuchet MS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24D8B0" w14:textId="77777777" w:rsidR="008D6783" w:rsidRDefault="004005BE" w:rsidP="00AD5E34">
    <w:pPr>
      <w:pStyle w:val="Footer"/>
      <w:pBdr>
        <w:top w:val="single" w:sz="12" w:space="1" w:color="002060"/>
      </w:pBdr>
      <w:jc w:val="center"/>
      <w:rPr>
        <w:rFonts w:ascii="Times New Roman" w:hAnsi="Times New Roman"/>
        <w:i/>
        <w:sz w:val="16"/>
        <w:szCs w:val="16"/>
        <w:lang w:val="en-US"/>
      </w:rPr>
    </w:pPr>
    <w:hyperlink r:id="rId1" w:history="1">
      <w:r w:rsidR="008D6783" w:rsidRPr="004D5A02">
        <w:rPr>
          <w:rStyle w:val="Hyperlink"/>
          <w:rFonts w:ascii="Times New Roman" w:hAnsi="Times New Roman"/>
          <w:i/>
          <w:sz w:val="16"/>
          <w:szCs w:val="16"/>
          <w:lang w:val="en-US"/>
        </w:rPr>
        <w:t>www.eufunds.bg</w:t>
      </w:r>
    </w:hyperlink>
    <w:r w:rsidR="008D6783">
      <w:rPr>
        <w:rFonts w:ascii="Times New Roman" w:hAnsi="Times New Roman"/>
        <w:i/>
        <w:sz w:val="16"/>
        <w:szCs w:val="16"/>
        <w:lang w:val="en-US"/>
      </w:rPr>
      <w:t xml:space="preserve"> </w:t>
    </w:r>
  </w:p>
  <w:p w14:paraId="3599A7BD" w14:textId="6ADEDDCF" w:rsidR="008D6783" w:rsidRPr="00CB42FF" w:rsidRDefault="008D6783" w:rsidP="00AD5E34">
    <w:pPr>
      <w:pStyle w:val="Footer"/>
      <w:pBdr>
        <w:top w:val="single" w:sz="12" w:space="1" w:color="002060"/>
      </w:pBdr>
      <w:jc w:val="right"/>
      <w:rPr>
        <w:rFonts w:ascii="Times New Roman" w:hAnsi="Times New Roman"/>
        <w:i/>
        <w:sz w:val="16"/>
        <w:szCs w:val="16"/>
      </w:rPr>
    </w:pPr>
    <w:r w:rsidRPr="00CB42FF">
      <w:rPr>
        <w:rFonts w:ascii="Times New Roman" w:hAnsi="Times New Roman"/>
        <w:i/>
        <w:sz w:val="16"/>
        <w:szCs w:val="16"/>
      </w:rPr>
      <w:t xml:space="preserve">Стр.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PAGE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911DBB">
      <w:rPr>
        <w:rFonts w:ascii="Times New Roman" w:hAnsi="Times New Roman"/>
        <w:bCs/>
        <w:i/>
        <w:noProof/>
        <w:sz w:val="16"/>
        <w:szCs w:val="16"/>
      </w:rPr>
      <w:t>2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  <w:r w:rsidRPr="00CB42FF">
      <w:rPr>
        <w:rFonts w:ascii="Times New Roman" w:hAnsi="Times New Roman"/>
        <w:i/>
        <w:sz w:val="16"/>
        <w:szCs w:val="16"/>
      </w:rPr>
      <w:t xml:space="preserve"> от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NUMPAGES 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911DBB">
      <w:rPr>
        <w:rFonts w:ascii="Times New Roman" w:hAnsi="Times New Roman"/>
        <w:bCs/>
        <w:i/>
        <w:noProof/>
        <w:sz w:val="16"/>
        <w:szCs w:val="16"/>
      </w:rPr>
      <w:t>2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EEA8C5" w14:textId="2A2142D3" w:rsidR="008D6783" w:rsidRPr="00CB42FF" w:rsidRDefault="008D6783" w:rsidP="00B30961">
    <w:pPr>
      <w:pStyle w:val="Footer"/>
      <w:pBdr>
        <w:top w:val="single" w:sz="12" w:space="1" w:color="002060"/>
      </w:pBdr>
      <w:jc w:val="right"/>
      <w:rPr>
        <w:rFonts w:ascii="Times New Roman" w:hAnsi="Times New Roman"/>
        <w:i/>
        <w:sz w:val="16"/>
        <w:szCs w:val="16"/>
      </w:rPr>
    </w:pPr>
    <w:r w:rsidRPr="00CB42FF">
      <w:rPr>
        <w:rFonts w:ascii="Times New Roman" w:hAnsi="Times New Roman"/>
        <w:i/>
        <w:sz w:val="16"/>
        <w:szCs w:val="16"/>
      </w:rPr>
      <w:t xml:space="preserve">Стр.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PAGE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4005BE">
      <w:rPr>
        <w:rFonts w:ascii="Times New Roman" w:hAnsi="Times New Roman"/>
        <w:bCs/>
        <w:i/>
        <w:noProof/>
        <w:sz w:val="16"/>
        <w:szCs w:val="16"/>
      </w:rPr>
      <w:t>1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  <w:r w:rsidRPr="00CB42FF">
      <w:rPr>
        <w:rFonts w:ascii="Times New Roman" w:hAnsi="Times New Roman"/>
        <w:i/>
        <w:sz w:val="16"/>
        <w:szCs w:val="16"/>
      </w:rPr>
      <w:t xml:space="preserve"> от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NUMPAGES 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4005BE">
      <w:rPr>
        <w:rFonts w:ascii="Times New Roman" w:hAnsi="Times New Roman"/>
        <w:bCs/>
        <w:i/>
        <w:noProof/>
        <w:sz w:val="16"/>
        <w:szCs w:val="16"/>
      </w:rPr>
      <w:t>1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</w:p>
  <w:p w14:paraId="4BCD7FFB" w14:textId="77777777" w:rsidR="008D6783" w:rsidRDefault="008D67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E599E0" w14:textId="77777777" w:rsidR="00EF1B25" w:rsidRDefault="00EF1B25" w:rsidP="00C95243">
      <w:pPr>
        <w:spacing w:after="0" w:line="240" w:lineRule="auto"/>
      </w:pPr>
      <w:r>
        <w:separator/>
      </w:r>
    </w:p>
  </w:footnote>
  <w:footnote w:type="continuationSeparator" w:id="0">
    <w:p w14:paraId="0FC9EC4F" w14:textId="77777777" w:rsidR="00EF1B25" w:rsidRDefault="00EF1B25" w:rsidP="00C95243">
      <w:pPr>
        <w:spacing w:after="0" w:line="240" w:lineRule="auto"/>
      </w:pPr>
      <w:r>
        <w:continuationSeparator/>
      </w:r>
    </w:p>
  </w:footnote>
  <w:footnote w:id="1">
    <w:p w14:paraId="57A71324" w14:textId="1F98198B" w:rsidR="00BA45B9" w:rsidRPr="00BA45B9" w:rsidRDefault="00BA45B9">
      <w:pPr>
        <w:pStyle w:val="FootnoteText"/>
        <w:rPr>
          <w:i/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BA45B9">
        <w:rPr>
          <w:i/>
          <w:sz w:val="18"/>
          <w:szCs w:val="18"/>
        </w:rPr>
        <w:t>Когато участникът се представлява заедно от повече от едно лице, описът се подписва от всяко от тях с посочване на имената и на качеството на представляващите.</w:t>
      </w:r>
    </w:p>
  </w:footnote>
  <w:footnote w:id="2">
    <w:p w14:paraId="159A7688" w14:textId="6DBFC682" w:rsidR="00BA45B9" w:rsidRPr="00BA45B9" w:rsidRDefault="00BA45B9">
      <w:pPr>
        <w:pStyle w:val="FootnoteText"/>
        <w:rPr>
          <w:lang w:val="en-US"/>
        </w:rPr>
      </w:pPr>
      <w:r w:rsidRPr="00BA45B9">
        <w:rPr>
          <w:rStyle w:val="FootnoteReference"/>
          <w:i/>
        </w:rPr>
        <w:footnoteRef/>
      </w:r>
      <w:r w:rsidRPr="00BA45B9">
        <w:rPr>
          <w:i/>
        </w:rPr>
        <w:t xml:space="preserve"> </w:t>
      </w:r>
      <w:r w:rsidRPr="00BA45B9">
        <w:rPr>
          <w:i/>
          <w:sz w:val="18"/>
          <w:szCs w:val="18"/>
        </w:rPr>
        <w:t>Печат се поставя, ако участникът разполага с такъв.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5E9260" w14:textId="0BD557C8" w:rsidR="008D6783" w:rsidRPr="00BB367C" w:rsidRDefault="008D6783" w:rsidP="00D9249B">
    <w:pPr>
      <w:ind w:left="708" w:firstLine="708"/>
      <w:jc w:val="right"/>
      <w:rPr>
        <w:rFonts w:ascii="Times New Roman" w:hAnsi="Times New Roman"/>
        <w:b/>
        <w:bCs/>
        <w:caps/>
        <w:sz w:val="24"/>
        <w:szCs w:val="24"/>
        <w:lang w:eastAsia="bg-BG"/>
      </w:rPr>
    </w:pPr>
    <w:r>
      <w:rPr>
        <w:noProof/>
        <w:lang w:eastAsia="bg-BG"/>
      </w:rPr>
      <w:drawing>
        <wp:inline distT="0" distB="0" distL="0" distR="0" wp14:anchorId="1E784324" wp14:editId="06B483A3">
          <wp:extent cx="1905000" cy="790575"/>
          <wp:effectExtent l="0" t="0" r="0" b="9525"/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167"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bg-BG"/>
      </w:rPr>
      <w:drawing>
        <wp:anchor distT="0" distB="0" distL="114300" distR="114300" simplePos="0" relativeHeight="251658240" behindDoc="0" locked="0" layoutInCell="1" allowOverlap="1" wp14:anchorId="562AC999" wp14:editId="4284D410">
          <wp:simplePos x="0" y="0"/>
          <wp:positionH relativeFrom="column">
            <wp:posOffset>-261620</wp:posOffset>
          </wp:positionH>
          <wp:positionV relativeFrom="paragraph">
            <wp:posOffset>-4445</wp:posOffset>
          </wp:positionV>
          <wp:extent cx="2096770" cy="728345"/>
          <wp:effectExtent l="0" t="0" r="0" b="0"/>
          <wp:wrapNone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6770" cy="728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5E9FC6" w14:textId="7D523C99" w:rsidR="008D6783" w:rsidRPr="00ED0ABB" w:rsidRDefault="0064798E" w:rsidP="00ED0ABB">
    <w:pPr>
      <w:autoSpaceDE w:val="0"/>
      <w:autoSpaceDN w:val="0"/>
      <w:adjustRightInd w:val="0"/>
      <w:spacing w:after="0" w:line="240" w:lineRule="auto"/>
      <w:jc w:val="right"/>
      <w:rPr>
        <w:rFonts w:ascii="Times New Roman" w:hAnsi="Times New Roman"/>
        <w:color w:val="000000"/>
        <w:sz w:val="24"/>
        <w:szCs w:val="24"/>
        <w:lang w:eastAsia="bg-BG"/>
      </w:rPr>
    </w:pPr>
    <w:r>
      <w:rPr>
        <w:rFonts w:ascii="Times New Roman" w:hAnsi="Times New Roman"/>
        <w:b/>
        <w:bCs/>
        <w:color w:val="000000"/>
        <w:sz w:val="24"/>
        <w:szCs w:val="24"/>
        <w:lang w:val="en-US" w:eastAsia="bg-BG"/>
      </w:rPr>
      <w:t>O</w:t>
    </w:r>
    <w:r w:rsidRPr="00F44E0A">
      <w:rPr>
        <w:rFonts w:ascii="Times New Roman" w:hAnsi="Times New Roman"/>
        <w:b/>
        <w:bCs/>
        <w:color w:val="000000"/>
        <w:sz w:val="24"/>
        <w:szCs w:val="24"/>
        <w:lang w:eastAsia="bg-BG"/>
      </w:rPr>
      <w:t>бразец №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9"/>
    <w:multiLevelType w:val="multilevel"/>
    <w:tmpl w:val="9E36F7A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F"/>
    <w:multiLevelType w:val="singleLevel"/>
    <w:tmpl w:val="0000000F"/>
    <w:name w:val="WW8Num2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4" w15:restartNumberingAfterBreak="0">
    <w:nsid w:val="00000013"/>
    <w:multiLevelType w:val="multilevel"/>
    <w:tmpl w:val="00000013"/>
    <w:name w:val="WW8Num3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869"/>
        </w:tabs>
        <w:ind w:left="2869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4309"/>
        </w:tabs>
        <w:ind w:left="4309" w:hanging="360"/>
      </w:pPr>
      <w:rPr>
        <w:rFonts w:cs="Times New Roman"/>
      </w:rPr>
    </w:lvl>
  </w:abstractNum>
  <w:abstractNum w:abstractNumId="5" w15:restartNumberingAfterBreak="0">
    <w:nsid w:val="01333FF3"/>
    <w:multiLevelType w:val="hybridMultilevel"/>
    <w:tmpl w:val="2A7E7CB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3684FA4"/>
    <w:multiLevelType w:val="hybridMultilevel"/>
    <w:tmpl w:val="33FA68A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6B20095"/>
    <w:multiLevelType w:val="hybridMultilevel"/>
    <w:tmpl w:val="B14AF0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58ED994">
      <w:start w:val="1"/>
      <w:numFmt w:val="bullet"/>
      <w:pStyle w:val="GOVBullet2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76261C4"/>
    <w:multiLevelType w:val="hybridMultilevel"/>
    <w:tmpl w:val="E9562AC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7B133F4"/>
    <w:multiLevelType w:val="hybridMultilevel"/>
    <w:tmpl w:val="8B3E70B8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2E1413"/>
    <w:multiLevelType w:val="multilevel"/>
    <w:tmpl w:val="3C6C8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9C0279"/>
    <w:multiLevelType w:val="hybridMultilevel"/>
    <w:tmpl w:val="33E43DD6"/>
    <w:lvl w:ilvl="0" w:tplc="805A6E80">
      <w:start w:val="5"/>
      <w:numFmt w:val="bullet"/>
      <w:lvlText w:val="-"/>
      <w:lvlJc w:val="left"/>
      <w:pPr>
        <w:ind w:left="9574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E16549"/>
    <w:multiLevelType w:val="hybridMultilevel"/>
    <w:tmpl w:val="7D96889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CC101C4"/>
    <w:multiLevelType w:val="hybridMultilevel"/>
    <w:tmpl w:val="F1ECA8EC"/>
    <w:lvl w:ilvl="0" w:tplc="56AA2C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712C0D"/>
    <w:multiLevelType w:val="multilevel"/>
    <w:tmpl w:val="E8A0EA2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15" w15:restartNumberingAfterBreak="0">
    <w:nsid w:val="108147F3"/>
    <w:multiLevelType w:val="hybridMultilevel"/>
    <w:tmpl w:val="C2C454D2"/>
    <w:lvl w:ilvl="0" w:tplc="FC4A4DB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1086295A"/>
    <w:multiLevelType w:val="hybridMultilevel"/>
    <w:tmpl w:val="E5DE37AC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7" w15:restartNumberingAfterBreak="0">
    <w:nsid w:val="13751863"/>
    <w:multiLevelType w:val="hybridMultilevel"/>
    <w:tmpl w:val="70969474"/>
    <w:lvl w:ilvl="0" w:tplc="B7C23B1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37B1C99"/>
    <w:multiLevelType w:val="hybridMultilevel"/>
    <w:tmpl w:val="CBC4D7A8"/>
    <w:lvl w:ilvl="0" w:tplc="00BEB9E6">
      <w:start w:val="1"/>
      <w:numFmt w:val="bullet"/>
      <w:pStyle w:val="GOVBullet1"/>
      <w:lvlText w:val=""/>
      <w:lvlJc w:val="left"/>
      <w:pPr>
        <w:tabs>
          <w:tab w:val="num" w:pos="1211"/>
        </w:tabs>
        <w:ind w:left="1324" w:hanging="604"/>
      </w:pPr>
      <w:rPr>
        <w:rFonts w:ascii="Wingdings" w:hAnsi="Wingdings" w:hint="default"/>
        <w:color w:val="auto"/>
        <w:sz w:val="24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19477DD1"/>
    <w:multiLevelType w:val="hybridMultilevel"/>
    <w:tmpl w:val="3F7C0C1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B1A6AD2"/>
    <w:multiLevelType w:val="hybridMultilevel"/>
    <w:tmpl w:val="B6A69E08"/>
    <w:lvl w:ilvl="0" w:tplc="0402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1" w15:restartNumberingAfterBreak="0">
    <w:nsid w:val="1EB65F1B"/>
    <w:multiLevelType w:val="hybridMultilevel"/>
    <w:tmpl w:val="92B8233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3BE5873"/>
    <w:multiLevelType w:val="hybridMultilevel"/>
    <w:tmpl w:val="1D9893E2"/>
    <w:lvl w:ilvl="0" w:tplc="CBF283FE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B26FC3"/>
    <w:multiLevelType w:val="hybridMultilevel"/>
    <w:tmpl w:val="488EC258"/>
    <w:lvl w:ilvl="0" w:tplc="85709FFE">
      <w:start w:val="4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2BDA06EC"/>
    <w:multiLevelType w:val="singleLevel"/>
    <w:tmpl w:val="01F0A28E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2E2867DB"/>
    <w:multiLevelType w:val="hybridMultilevel"/>
    <w:tmpl w:val="286659C6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2EB479CD"/>
    <w:multiLevelType w:val="hybridMultilevel"/>
    <w:tmpl w:val="CCC09D6C"/>
    <w:lvl w:ilvl="0" w:tplc="97BC75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7FB81B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B0041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0B450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5340C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44228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BB080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2C8A0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C5C52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7" w15:restartNumberingAfterBreak="0">
    <w:nsid w:val="32145CF4"/>
    <w:multiLevelType w:val="hybridMultilevel"/>
    <w:tmpl w:val="7C02B7FE"/>
    <w:lvl w:ilvl="0" w:tplc="0402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 w15:restartNumberingAfterBreak="0">
    <w:nsid w:val="32A6356D"/>
    <w:multiLevelType w:val="hybridMultilevel"/>
    <w:tmpl w:val="C360DFB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32C31B3E"/>
    <w:multiLevelType w:val="hybridMultilevel"/>
    <w:tmpl w:val="B0646F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5110B46"/>
    <w:multiLevelType w:val="multilevel"/>
    <w:tmpl w:val="0BB44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5D9033F"/>
    <w:multiLevelType w:val="multilevel"/>
    <w:tmpl w:val="301AC3D8"/>
    <w:lvl w:ilvl="0">
      <w:start w:val="1"/>
      <w:numFmt w:val="decimal"/>
      <w:pStyle w:val="MoIListNumber1"/>
      <w:lvlText w:val="%1."/>
      <w:lvlJc w:val="left"/>
      <w:pPr>
        <w:tabs>
          <w:tab w:val="num" w:pos="709"/>
        </w:tabs>
        <w:ind w:left="709" w:hanging="425"/>
      </w:pPr>
      <w:rPr>
        <w:rFonts w:cs="Times New Roman" w:hint="default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 w:hint="default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 w:hint="default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 w:hint="default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 w:hint="default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 w:hint="default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 w:hint="default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 w:hint="default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 w:hint="default"/>
        <w:u w:val="none"/>
      </w:rPr>
    </w:lvl>
  </w:abstractNum>
  <w:abstractNum w:abstractNumId="32" w15:restartNumberingAfterBreak="0">
    <w:nsid w:val="3DCE4BBF"/>
    <w:multiLevelType w:val="hybridMultilevel"/>
    <w:tmpl w:val="130AB86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170287A"/>
    <w:multiLevelType w:val="hybridMultilevel"/>
    <w:tmpl w:val="995ABD9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A21C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4"/>
        <w:szCs w:val="24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41BF6EAC"/>
    <w:multiLevelType w:val="hybridMultilevel"/>
    <w:tmpl w:val="10A87BD0"/>
    <w:lvl w:ilvl="0" w:tplc="8B26D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6000D3"/>
    <w:multiLevelType w:val="hybridMultilevel"/>
    <w:tmpl w:val="4176AEEC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4A88027C"/>
    <w:multiLevelType w:val="hybridMultilevel"/>
    <w:tmpl w:val="08DE8EB8"/>
    <w:lvl w:ilvl="0" w:tplc="C174FE7C">
      <w:start w:val="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A903B16"/>
    <w:multiLevelType w:val="hybridMultilevel"/>
    <w:tmpl w:val="90CEA8CC"/>
    <w:lvl w:ilvl="0" w:tplc="ADE0DE0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4D1E4AE8"/>
    <w:multiLevelType w:val="hybridMultilevel"/>
    <w:tmpl w:val="6B7E3CC2"/>
    <w:lvl w:ilvl="0" w:tplc="56B851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4F384DC5"/>
    <w:multiLevelType w:val="hybridMultilevel"/>
    <w:tmpl w:val="462C52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 w15:restartNumberingAfterBreak="0">
    <w:nsid w:val="4F3900A0"/>
    <w:multiLevelType w:val="hybridMultilevel"/>
    <w:tmpl w:val="482E80D8"/>
    <w:lvl w:ilvl="0" w:tplc="ADE0DE0C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1" w15:restartNumberingAfterBreak="0">
    <w:nsid w:val="500467EF"/>
    <w:multiLevelType w:val="hybridMultilevel"/>
    <w:tmpl w:val="207212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1171514"/>
    <w:multiLevelType w:val="multilevel"/>
    <w:tmpl w:val="53CE6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16027A7"/>
    <w:multiLevelType w:val="hybridMultilevel"/>
    <w:tmpl w:val="CA163632"/>
    <w:lvl w:ilvl="0" w:tplc="ADE0DE0C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cs="Times New Roman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8F50806"/>
    <w:multiLevelType w:val="multilevel"/>
    <w:tmpl w:val="3C6C8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94F626E"/>
    <w:multiLevelType w:val="hybridMultilevel"/>
    <w:tmpl w:val="A7945D2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5EF2377E"/>
    <w:multiLevelType w:val="hybridMultilevel"/>
    <w:tmpl w:val="D6120CB4"/>
    <w:lvl w:ilvl="0" w:tplc="BF94168C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5FD965CA"/>
    <w:multiLevelType w:val="hybridMultilevel"/>
    <w:tmpl w:val="A58ED45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C5B2E4A"/>
    <w:multiLevelType w:val="hybridMultilevel"/>
    <w:tmpl w:val="B3A0831C"/>
    <w:lvl w:ilvl="0" w:tplc="3EFEE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9" w15:restartNumberingAfterBreak="0">
    <w:nsid w:val="6DFF182E"/>
    <w:multiLevelType w:val="multilevel"/>
    <w:tmpl w:val="85405584"/>
    <w:lvl w:ilvl="0">
      <w:start w:val="1"/>
      <w:numFmt w:val="decimal"/>
      <w:pStyle w:val="Heading1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851"/>
        </w:tabs>
        <w:ind w:left="851" w:hanging="851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70C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70C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4">
      <w:start w:val="1"/>
      <w:numFmt w:val="decimal"/>
      <w:lvlText w:val="%1.%2.%3.%4.%5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</w:abstractNum>
  <w:abstractNum w:abstractNumId="50" w15:restartNumberingAfterBreak="0">
    <w:nsid w:val="6E0E4E5D"/>
    <w:multiLevelType w:val="hybridMultilevel"/>
    <w:tmpl w:val="3D62424E"/>
    <w:lvl w:ilvl="0" w:tplc="3D58CE42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6ED3611F"/>
    <w:multiLevelType w:val="hybridMultilevel"/>
    <w:tmpl w:val="7BCE11D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FB67678"/>
    <w:multiLevelType w:val="hybridMultilevel"/>
    <w:tmpl w:val="34EC8898"/>
    <w:lvl w:ilvl="0" w:tplc="8B26D77E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3" w15:restartNumberingAfterBreak="0">
    <w:nsid w:val="6FF54FE0"/>
    <w:multiLevelType w:val="multilevel"/>
    <w:tmpl w:val="33C682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color w:val="auto"/>
      </w:rPr>
    </w:lvl>
  </w:abstractNum>
  <w:abstractNum w:abstractNumId="54" w15:restartNumberingAfterBreak="0">
    <w:nsid w:val="70565698"/>
    <w:multiLevelType w:val="hybridMultilevel"/>
    <w:tmpl w:val="E396B6F4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401E4EAA">
      <w:numFmt w:val="bullet"/>
      <w:lvlText w:val="•"/>
      <w:lvlJc w:val="left"/>
      <w:pPr>
        <w:ind w:left="4546" w:hanging="435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5" w15:restartNumberingAfterBreak="0">
    <w:nsid w:val="71162D8D"/>
    <w:multiLevelType w:val="hybridMultilevel"/>
    <w:tmpl w:val="697C41C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6" w15:restartNumberingAfterBreak="0">
    <w:nsid w:val="79C13B08"/>
    <w:multiLevelType w:val="hybridMultilevel"/>
    <w:tmpl w:val="02D4C838"/>
    <w:lvl w:ilvl="0" w:tplc="20FE20DC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49"/>
  </w:num>
  <w:num w:numId="2">
    <w:abstractNumId w:val="31"/>
  </w:num>
  <w:num w:numId="3">
    <w:abstractNumId w:val="7"/>
  </w:num>
  <w:num w:numId="4">
    <w:abstractNumId w:val="18"/>
  </w:num>
  <w:num w:numId="5">
    <w:abstractNumId w:val="53"/>
  </w:num>
  <w:num w:numId="6">
    <w:abstractNumId w:val="0"/>
  </w:num>
  <w:num w:numId="7">
    <w:abstractNumId w:val="4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9"/>
  </w:num>
  <w:num w:numId="9">
    <w:abstractNumId w:val="21"/>
  </w:num>
  <w:num w:numId="10">
    <w:abstractNumId w:val="11"/>
  </w:num>
  <w:num w:numId="11">
    <w:abstractNumId w:val="26"/>
  </w:num>
  <w:num w:numId="12">
    <w:abstractNumId w:val="30"/>
  </w:num>
  <w:num w:numId="1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9"/>
  </w:num>
  <w:num w:numId="16">
    <w:abstractNumId w:val="8"/>
  </w:num>
  <w:num w:numId="17">
    <w:abstractNumId w:val="54"/>
  </w:num>
  <w:num w:numId="18">
    <w:abstractNumId w:val="51"/>
  </w:num>
  <w:num w:numId="19">
    <w:abstractNumId w:val="5"/>
  </w:num>
  <w:num w:numId="20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6"/>
  </w:num>
  <w:num w:numId="22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5"/>
  </w:num>
  <w:num w:numId="24">
    <w:abstractNumId w:val="5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41"/>
  </w:num>
  <w:num w:numId="27">
    <w:abstractNumId w:val="56"/>
  </w:num>
  <w:num w:numId="28">
    <w:abstractNumId w:val="47"/>
  </w:num>
  <w:num w:numId="29">
    <w:abstractNumId w:val="24"/>
  </w:num>
  <w:num w:numId="30">
    <w:abstractNumId w:val="12"/>
  </w:num>
  <w:num w:numId="31">
    <w:abstractNumId w:val="32"/>
  </w:num>
  <w:num w:numId="32">
    <w:abstractNumId w:val="14"/>
  </w:num>
  <w:num w:numId="33">
    <w:abstractNumId w:val="6"/>
  </w:num>
  <w:num w:numId="34">
    <w:abstractNumId w:val="45"/>
  </w:num>
  <w:num w:numId="35">
    <w:abstractNumId w:val="43"/>
  </w:num>
  <w:num w:numId="36">
    <w:abstractNumId w:val="40"/>
  </w:num>
  <w:num w:numId="37">
    <w:abstractNumId w:val="20"/>
  </w:num>
  <w:num w:numId="38">
    <w:abstractNumId w:val="27"/>
  </w:num>
  <w:num w:numId="39">
    <w:abstractNumId w:val="37"/>
  </w:num>
  <w:num w:numId="40">
    <w:abstractNumId w:val="38"/>
  </w:num>
  <w:num w:numId="41">
    <w:abstractNumId w:val="28"/>
  </w:num>
  <w:num w:numId="42">
    <w:abstractNumId w:val="29"/>
  </w:num>
  <w:num w:numId="43">
    <w:abstractNumId w:val="50"/>
  </w:num>
  <w:num w:numId="44">
    <w:abstractNumId w:val="34"/>
  </w:num>
  <w:num w:numId="45">
    <w:abstractNumId w:val="44"/>
  </w:num>
  <w:num w:numId="46">
    <w:abstractNumId w:val="13"/>
  </w:num>
  <w:num w:numId="47">
    <w:abstractNumId w:val="42"/>
  </w:num>
  <w:num w:numId="48">
    <w:abstractNumId w:val="52"/>
  </w:num>
  <w:num w:numId="49">
    <w:abstractNumId w:val="36"/>
  </w:num>
  <w:num w:numId="50">
    <w:abstractNumId w:val="17"/>
  </w:num>
  <w:num w:numId="51">
    <w:abstractNumId w:val="22"/>
  </w:num>
  <w:num w:numId="52">
    <w:abstractNumId w:val="23"/>
  </w:num>
  <w:num w:numId="53">
    <w:abstractNumId w:val="16"/>
  </w:num>
  <w:num w:numId="54">
    <w:abstractNumId w:val="1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displayBackgroundShape/>
  <w:hideSpellingError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47E"/>
    <w:rsid w:val="0000207D"/>
    <w:rsid w:val="0000215F"/>
    <w:rsid w:val="000030AD"/>
    <w:rsid w:val="00006783"/>
    <w:rsid w:val="00006D2B"/>
    <w:rsid w:val="000072C8"/>
    <w:rsid w:val="00010080"/>
    <w:rsid w:val="0001143D"/>
    <w:rsid w:val="00015175"/>
    <w:rsid w:val="00020AD1"/>
    <w:rsid w:val="00020D08"/>
    <w:rsid w:val="00020FC1"/>
    <w:rsid w:val="0002144E"/>
    <w:rsid w:val="000224A1"/>
    <w:rsid w:val="00022E16"/>
    <w:rsid w:val="00026917"/>
    <w:rsid w:val="00026F7F"/>
    <w:rsid w:val="00027233"/>
    <w:rsid w:val="000311B7"/>
    <w:rsid w:val="00032994"/>
    <w:rsid w:val="00032A2D"/>
    <w:rsid w:val="00032AC9"/>
    <w:rsid w:val="00037B08"/>
    <w:rsid w:val="00043237"/>
    <w:rsid w:val="000442FC"/>
    <w:rsid w:val="000458FF"/>
    <w:rsid w:val="000459B2"/>
    <w:rsid w:val="00047D8A"/>
    <w:rsid w:val="00050650"/>
    <w:rsid w:val="000510D2"/>
    <w:rsid w:val="00051913"/>
    <w:rsid w:val="00055E28"/>
    <w:rsid w:val="00056A90"/>
    <w:rsid w:val="00060C6F"/>
    <w:rsid w:val="00060F3F"/>
    <w:rsid w:val="00063E23"/>
    <w:rsid w:val="0006451A"/>
    <w:rsid w:val="00065111"/>
    <w:rsid w:val="0006533F"/>
    <w:rsid w:val="0006683B"/>
    <w:rsid w:val="00071205"/>
    <w:rsid w:val="00073797"/>
    <w:rsid w:val="000738DB"/>
    <w:rsid w:val="00076232"/>
    <w:rsid w:val="00076A04"/>
    <w:rsid w:val="00084A50"/>
    <w:rsid w:val="000852AB"/>
    <w:rsid w:val="00086B43"/>
    <w:rsid w:val="000910F5"/>
    <w:rsid w:val="00096138"/>
    <w:rsid w:val="000A34BA"/>
    <w:rsid w:val="000A3698"/>
    <w:rsid w:val="000A513D"/>
    <w:rsid w:val="000A5549"/>
    <w:rsid w:val="000A659A"/>
    <w:rsid w:val="000A747F"/>
    <w:rsid w:val="000B2FE3"/>
    <w:rsid w:val="000B3750"/>
    <w:rsid w:val="000B3866"/>
    <w:rsid w:val="000B4E14"/>
    <w:rsid w:val="000C30C7"/>
    <w:rsid w:val="000C705A"/>
    <w:rsid w:val="000D068B"/>
    <w:rsid w:val="000D19CF"/>
    <w:rsid w:val="000D390C"/>
    <w:rsid w:val="000D56D8"/>
    <w:rsid w:val="000D664F"/>
    <w:rsid w:val="000E12BB"/>
    <w:rsid w:val="000E141D"/>
    <w:rsid w:val="000E344D"/>
    <w:rsid w:val="000E5AD8"/>
    <w:rsid w:val="000E6B1D"/>
    <w:rsid w:val="000F0309"/>
    <w:rsid w:val="000F0492"/>
    <w:rsid w:val="000F1598"/>
    <w:rsid w:val="000F2DB6"/>
    <w:rsid w:val="000F41C7"/>
    <w:rsid w:val="000F4962"/>
    <w:rsid w:val="000F57CC"/>
    <w:rsid w:val="001012F2"/>
    <w:rsid w:val="00102746"/>
    <w:rsid w:val="001036C4"/>
    <w:rsid w:val="00104B7F"/>
    <w:rsid w:val="0010621B"/>
    <w:rsid w:val="00106E72"/>
    <w:rsid w:val="00107AF1"/>
    <w:rsid w:val="001104E4"/>
    <w:rsid w:val="0011068D"/>
    <w:rsid w:val="00110A3D"/>
    <w:rsid w:val="00112287"/>
    <w:rsid w:val="001125C6"/>
    <w:rsid w:val="00112CF5"/>
    <w:rsid w:val="00116FB9"/>
    <w:rsid w:val="001171D4"/>
    <w:rsid w:val="0011771B"/>
    <w:rsid w:val="00120DE2"/>
    <w:rsid w:val="00120F5E"/>
    <w:rsid w:val="001212F8"/>
    <w:rsid w:val="001232F1"/>
    <w:rsid w:val="00123849"/>
    <w:rsid w:val="001270D6"/>
    <w:rsid w:val="00127912"/>
    <w:rsid w:val="0013035F"/>
    <w:rsid w:val="00130BFF"/>
    <w:rsid w:val="001318F0"/>
    <w:rsid w:val="00134D60"/>
    <w:rsid w:val="00135DA2"/>
    <w:rsid w:val="0014162A"/>
    <w:rsid w:val="001431D2"/>
    <w:rsid w:val="00143327"/>
    <w:rsid w:val="001503FB"/>
    <w:rsid w:val="001504BF"/>
    <w:rsid w:val="0015176A"/>
    <w:rsid w:val="00155CC7"/>
    <w:rsid w:val="00157C94"/>
    <w:rsid w:val="00160EC8"/>
    <w:rsid w:val="001612E6"/>
    <w:rsid w:val="00161E65"/>
    <w:rsid w:val="0016217B"/>
    <w:rsid w:val="001636A9"/>
    <w:rsid w:val="00170513"/>
    <w:rsid w:val="001747D6"/>
    <w:rsid w:val="00175F8B"/>
    <w:rsid w:val="001776CD"/>
    <w:rsid w:val="00184D44"/>
    <w:rsid w:val="00185058"/>
    <w:rsid w:val="00187D1B"/>
    <w:rsid w:val="0019086D"/>
    <w:rsid w:val="00192494"/>
    <w:rsid w:val="0019292D"/>
    <w:rsid w:val="00193D3A"/>
    <w:rsid w:val="0019431B"/>
    <w:rsid w:val="0019670B"/>
    <w:rsid w:val="00197D43"/>
    <w:rsid w:val="001A1F5D"/>
    <w:rsid w:val="001A2BEA"/>
    <w:rsid w:val="001A2F97"/>
    <w:rsid w:val="001A3411"/>
    <w:rsid w:val="001A77FE"/>
    <w:rsid w:val="001B056D"/>
    <w:rsid w:val="001B27B5"/>
    <w:rsid w:val="001B77B6"/>
    <w:rsid w:val="001C054F"/>
    <w:rsid w:val="001C1C4C"/>
    <w:rsid w:val="001C22E0"/>
    <w:rsid w:val="001C2D25"/>
    <w:rsid w:val="001C2F91"/>
    <w:rsid w:val="001C3746"/>
    <w:rsid w:val="001C56C8"/>
    <w:rsid w:val="001C6383"/>
    <w:rsid w:val="001C71E7"/>
    <w:rsid w:val="001D2057"/>
    <w:rsid w:val="001D3422"/>
    <w:rsid w:val="001D35B0"/>
    <w:rsid w:val="001D6EBF"/>
    <w:rsid w:val="001D7110"/>
    <w:rsid w:val="001D7A49"/>
    <w:rsid w:val="001E2766"/>
    <w:rsid w:val="001E2801"/>
    <w:rsid w:val="001E3FAB"/>
    <w:rsid w:val="001E4139"/>
    <w:rsid w:val="001E4658"/>
    <w:rsid w:val="001E5462"/>
    <w:rsid w:val="001F2950"/>
    <w:rsid w:val="001F5132"/>
    <w:rsid w:val="001F5951"/>
    <w:rsid w:val="00201168"/>
    <w:rsid w:val="00201BE0"/>
    <w:rsid w:val="00203474"/>
    <w:rsid w:val="0020649D"/>
    <w:rsid w:val="00207B20"/>
    <w:rsid w:val="0021227B"/>
    <w:rsid w:val="00212B59"/>
    <w:rsid w:val="00213D29"/>
    <w:rsid w:val="00215D57"/>
    <w:rsid w:val="00221C03"/>
    <w:rsid w:val="00222A95"/>
    <w:rsid w:val="00222DE8"/>
    <w:rsid w:val="00227277"/>
    <w:rsid w:val="00230050"/>
    <w:rsid w:val="00232626"/>
    <w:rsid w:val="002352E8"/>
    <w:rsid w:val="00244430"/>
    <w:rsid w:val="0024477A"/>
    <w:rsid w:val="00247022"/>
    <w:rsid w:val="00251DE1"/>
    <w:rsid w:val="00252FF7"/>
    <w:rsid w:val="00253A5D"/>
    <w:rsid w:val="0025431E"/>
    <w:rsid w:val="00254D13"/>
    <w:rsid w:val="002553B8"/>
    <w:rsid w:val="00256185"/>
    <w:rsid w:val="0025684E"/>
    <w:rsid w:val="00257369"/>
    <w:rsid w:val="00261D32"/>
    <w:rsid w:val="00265E30"/>
    <w:rsid w:val="00266E37"/>
    <w:rsid w:val="0026747B"/>
    <w:rsid w:val="0027082D"/>
    <w:rsid w:val="002714CA"/>
    <w:rsid w:val="00271FA0"/>
    <w:rsid w:val="0027352F"/>
    <w:rsid w:val="00276B05"/>
    <w:rsid w:val="00276E3A"/>
    <w:rsid w:val="00276FEA"/>
    <w:rsid w:val="00280040"/>
    <w:rsid w:val="00280901"/>
    <w:rsid w:val="00281CEC"/>
    <w:rsid w:val="00281EF6"/>
    <w:rsid w:val="00284601"/>
    <w:rsid w:val="00284A3B"/>
    <w:rsid w:val="0028585E"/>
    <w:rsid w:val="00286073"/>
    <w:rsid w:val="0028624A"/>
    <w:rsid w:val="00287632"/>
    <w:rsid w:val="00287909"/>
    <w:rsid w:val="00287B34"/>
    <w:rsid w:val="002901DD"/>
    <w:rsid w:val="002932FA"/>
    <w:rsid w:val="00295745"/>
    <w:rsid w:val="002957BC"/>
    <w:rsid w:val="00295921"/>
    <w:rsid w:val="002959BE"/>
    <w:rsid w:val="002A0C34"/>
    <w:rsid w:val="002A2ADB"/>
    <w:rsid w:val="002A4AB6"/>
    <w:rsid w:val="002A4D67"/>
    <w:rsid w:val="002A5060"/>
    <w:rsid w:val="002A61C5"/>
    <w:rsid w:val="002A76E1"/>
    <w:rsid w:val="002B38C5"/>
    <w:rsid w:val="002B40B1"/>
    <w:rsid w:val="002B4319"/>
    <w:rsid w:val="002B7FC4"/>
    <w:rsid w:val="002C3871"/>
    <w:rsid w:val="002C7F06"/>
    <w:rsid w:val="002D20D8"/>
    <w:rsid w:val="002D20FF"/>
    <w:rsid w:val="002D29D1"/>
    <w:rsid w:val="002D3AB1"/>
    <w:rsid w:val="002D41F2"/>
    <w:rsid w:val="002D49AD"/>
    <w:rsid w:val="002D538F"/>
    <w:rsid w:val="002D5632"/>
    <w:rsid w:val="002E0091"/>
    <w:rsid w:val="002E2B6F"/>
    <w:rsid w:val="002E47E6"/>
    <w:rsid w:val="002E570D"/>
    <w:rsid w:val="002F1963"/>
    <w:rsid w:val="002F20A1"/>
    <w:rsid w:val="002F587B"/>
    <w:rsid w:val="002F5A56"/>
    <w:rsid w:val="002F6CE6"/>
    <w:rsid w:val="002F7D7E"/>
    <w:rsid w:val="002F7E66"/>
    <w:rsid w:val="0030048E"/>
    <w:rsid w:val="0030477F"/>
    <w:rsid w:val="00304ECB"/>
    <w:rsid w:val="00307DAA"/>
    <w:rsid w:val="00311D94"/>
    <w:rsid w:val="00313439"/>
    <w:rsid w:val="00313CE4"/>
    <w:rsid w:val="00316C43"/>
    <w:rsid w:val="00320708"/>
    <w:rsid w:val="00322E7A"/>
    <w:rsid w:val="00326512"/>
    <w:rsid w:val="00327C24"/>
    <w:rsid w:val="00333A7D"/>
    <w:rsid w:val="00335D75"/>
    <w:rsid w:val="003363B0"/>
    <w:rsid w:val="00341A2C"/>
    <w:rsid w:val="003425BB"/>
    <w:rsid w:val="00343F74"/>
    <w:rsid w:val="00346498"/>
    <w:rsid w:val="003469DB"/>
    <w:rsid w:val="00347418"/>
    <w:rsid w:val="00347862"/>
    <w:rsid w:val="00350C7C"/>
    <w:rsid w:val="0035118F"/>
    <w:rsid w:val="00351D19"/>
    <w:rsid w:val="003558FB"/>
    <w:rsid w:val="00356355"/>
    <w:rsid w:val="00356577"/>
    <w:rsid w:val="00356A70"/>
    <w:rsid w:val="00362710"/>
    <w:rsid w:val="00364D39"/>
    <w:rsid w:val="00370351"/>
    <w:rsid w:val="00370A90"/>
    <w:rsid w:val="003731E9"/>
    <w:rsid w:val="00373B6A"/>
    <w:rsid w:val="003741E7"/>
    <w:rsid w:val="00376BDB"/>
    <w:rsid w:val="00376C1A"/>
    <w:rsid w:val="00376D13"/>
    <w:rsid w:val="00376D87"/>
    <w:rsid w:val="00380134"/>
    <w:rsid w:val="0038141D"/>
    <w:rsid w:val="00382223"/>
    <w:rsid w:val="00384F6C"/>
    <w:rsid w:val="00384F83"/>
    <w:rsid w:val="0039084A"/>
    <w:rsid w:val="00393177"/>
    <w:rsid w:val="003932B2"/>
    <w:rsid w:val="0039347D"/>
    <w:rsid w:val="00393AC9"/>
    <w:rsid w:val="00394FAD"/>
    <w:rsid w:val="003A05FB"/>
    <w:rsid w:val="003A1506"/>
    <w:rsid w:val="003A37D4"/>
    <w:rsid w:val="003A4756"/>
    <w:rsid w:val="003A5931"/>
    <w:rsid w:val="003B1180"/>
    <w:rsid w:val="003B42FE"/>
    <w:rsid w:val="003B67F8"/>
    <w:rsid w:val="003B775A"/>
    <w:rsid w:val="003C135F"/>
    <w:rsid w:val="003C6C25"/>
    <w:rsid w:val="003C6D74"/>
    <w:rsid w:val="003D0DE6"/>
    <w:rsid w:val="003D365C"/>
    <w:rsid w:val="003D4210"/>
    <w:rsid w:val="003D521B"/>
    <w:rsid w:val="003D5F1E"/>
    <w:rsid w:val="003D67B0"/>
    <w:rsid w:val="003D704C"/>
    <w:rsid w:val="003E2A26"/>
    <w:rsid w:val="003E2E51"/>
    <w:rsid w:val="003E4646"/>
    <w:rsid w:val="003E4B76"/>
    <w:rsid w:val="003E64F4"/>
    <w:rsid w:val="003E69A9"/>
    <w:rsid w:val="003E6B94"/>
    <w:rsid w:val="003E7772"/>
    <w:rsid w:val="003E77E5"/>
    <w:rsid w:val="003F27F2"/>
    <w:rsid w:val="003F295F"/>
    <w:rsid w:val="003F4546"/>
    <w:rsid w:val="003F45BA"/>
    <w:rsid w:val="004005BE"/>
    <w:rsid w:val="004013F9"/>
    <w:rsid w:val="00402F0F"/>
    <w:rsid w:val="00403E72"/>
    <w:rsid w:val="00406918"/>
    <w:rsid w:val="0041295C"/>
    <w:rsid w:val="0041498E"/>
    <w:rsid w:val="004205E4"/>
    <w:rsid w:val="00422ED9"/>
    <w:rsid w:val="004233B9"/>
    <w:rsid w:val="00424325"/>
    <w:rsid w:val="00425698"/>
    <w:rsid w:val="00425CE7"/>
    <w:rsid w:val="00426952"/>
    <w:rsid w:val="00426D4F"/>
    <w:rsid w:val="00426FE0"/>
    <w:rsid w:val="00430549"/>
    <w:rsid w:val="004306BC"/>
    <w:rsid w:val="00431CA4"/>
    <w:rsid w:val="00432B77"/>
    <w:rsid w:val="00434AFE"/>
    <w:rsid w:val="0043631E"/>
    <w:rsid w:val="00440291"/>
    <w:rsid w:val="00441497"/>
    <w:rsid w:val="00444A7B"/>
    <w:rsid w:val="00445E18"/>
    <w:rsid w:val="004462F9"/>
    <w:rsid w:val="00446E76"/>
    <w:rsid w:val="00453850"/>
    <w:rsid w:val="00453C60"/>
    <w:rsid w:val="00453F36"/>
    <w:rsid w:val="0045455B"/>
    <w:rsid w:val="004566EF"/>
    <w:rsid w:val="0045724A"/>
    <w:rsid w:val="004573D3"/>
    <w:rsid w:val="00460E36"/>
    <w:rsid w:val="00462285"/>
    <w:rsid w:val="00463214"/>
    <w:rsid w:val="004636A2"/>
    <w:rsid w:val="00465912"/>
    <w:rsid w:val="00470522"/>
    <w:rsid w:val="00471CE4"/>
    <w:rsid w:val="00472E1C"/>
    <w:rsid w:val="00474186"/>
    <w:rsid w:val="004746AB"/>
    <w:rsid w:val="00474A05"/>
    <w:rsid w:val="00475489"/>
    <w:rsid w:val="00477C93"/>
    <w:rsid w:val="00482125"/>
    <w:rsid w:val="00482B01"/>
    <w:rsid w:val="004831CD"/>
    <w:rsid w:val="004841E5"/>
    <w:rsid w:val="00487429"/>
    <w:rsid w:val="0049076D"/>
    <w:rsid w:val="00492BBF"/>
    <w:rsid w:val="004A3D5A"/>
    <w:rsid w:val="004A499C"/>
    <w:rsid w:val="004A4CCD"/>
    <w:rsid w:val="004A62F5"/>
    <w:rsid w:val="004A6665"/>
    <w:rsid w:val="004A6D03"/>
    <w:rsid w:val="004A6EF2"/>
    <w:rsid w:val="004B117C"/>
    <w:rsid w:val="004B4046"/>
    <w:rsid w:val="004B48C0"/>
    <w:rsid w:val="004B6245"/>
    <w:rsid w:val="004B690B"/>
    <w:rsid w:val="004B70E8"/>
    <w:rsid w:val="004B770A"/>
    <w:rsid w:val="004B7DD8"/>
    <w:rsid w:val="004C0361"/>
    <w:rsid w:val="004D11D0"/>
    <w:rsid w:val="004D4601"/>
    <w:rsid w:val="004D4F9B"/>
    <w:rsid w:val="004D5A02"/>
    <w:rsid w:val="004D6F75"/>
    <w:rsid w:val="004D73A5"/>
    <w:rsid w:val="004D7443"/>
    <w:rsid w:val="004D7479"/>
    <w:rsid w:val="004D7EF9"/>
    <w:rsid w:val="004E1CA8"/>
    <w:rsid w:val="004E298B"/>
    <w:rsid w:val="004E4A12"/>
    <w:rsid w:val="004E69D4"/>
    <w:rsid w:val="004F11DA"/>
    <w:rsid w:val="004F46C0"/>
    <w:rsid w:val="004F7678"/>
    <w:rsid w:val="004F7E39"/>
    <w:rsid w:val="005001A7"/>
    <w:rsid w:val="0050023B"/>
    <w:rsid w:val="0050332B"/>
    <w:rsid w:val="005034A7"/>
    <w:rsid w:val="00505FD7"/>
    <w:rsid w:val="00507CE9"/>
    <w:rsid w:val="0051029C"/>
    <w:rsid w:val="00510B29"/>
    <w:rsid w:val="005122D3"/>
    <w:rsid w:val="00514198"/>
    <w:rsid w:val="00515749"/>
    <w:rsid w:val="005171EE"/>
    <w:rsid w:val="0052308C"/>
    <w:rsid w:val="00524F42"/>
    <w:rsid w:val="00527740"/>
    <w:rsid w:val="00530990"/>
    <w:rsid w:val="0053119F"/>
    <w:rsid w:val="00532630"/>
    <w:rsid w:val="00534A45"/>
    <w:rsid w:val="005354B9"/>
    <w:rsid w:val="0054142E"/>
    <w:rsid w:val="00541BFB"/>
    <w:rsid w:val="0054345D"/>
    <w:rsid w:val="00544C60"/>
    <w:rsid w:val="005451D0"/>
    <w:rsid w:val="00545610"/>
    <w:rsid w:val="0054703F"/>
    <w:rsid w:val="00547995"/>
    <w:rsid w:val="00550008"/>
    <w:rsid w:val="005510F2"/>
    <w:rsid w:val="005546D2"/>
    <w:rsid w:val="00555872"/>
    <w:rsid w:val="005564A4"/>
    <w:rsid w:val="0055723F"/>
    <w:rsid w:val="00557EF8"/>
    <w:rsid w:val="00560F9C"/>
    <w:rsid w:val="00562F10"/>
    <w:rsid w:val="00564539"/>
    <w:rsid w:val="0056607E"/>
    <w:rsid w:val="00570761"/>
    <w:rsid w:val="00571357"/>
    <w:rsid w:val="00574026"/>
    <w:rsid w:val="00575C78"/>
    <w:rsid w:val="005776B6"/>
    <w:rsid w:val="0058175A"/>
    <w:rsid w:val="00581A90"/>
    <w:rsid w:val="0058316A"/>
    <w:rsid w:val="00583AAB"/>
    <w:rsid w:val="0058768E"/>
    <w:rsid w:val="00591578"/>
    <w:rsid w:val="00591956"/>
    <w:rsid w:val="0059301D"/>
    <w:rsid w:val="0059375A"/>
    <w:rsid w:val="00595A53"/>
    <w:rsid w:val="00597D20"/>
    <w:rsid w:val="005A04D9"/>
    <w:rsid w:val="005A06AB"/>
    <w:rsid w:val="005A0798"/>
    <w:rsid w:val="005A18FF"/>
    <w:rsid w:val="005A33EB"/>
    <w:rsid w:val="005A4141"/>
    <w:rsid w:val="005A59CB"/>
    <w:rsid w:val="005A5BAB"/>
    <w:rsid w:val="005A7B22"/>
    <w:rsid w:val="005B3754"/>
    <w:rsid w:val="005B6171"/>
    <w:rsid w:val="005C173A"/>
    <w:rsid w:val="005C1AA9"/>
    <w:rsid w:val="005C6543"/>
    <w:rsid w:val="005D0FCC"/>
    <w:rsid w:val="005D3E14"/>
    <w:rsid w:val="005D4A9F"/>
    <w:rsid w:val="005D5873"/>
    <w:rsid w:val="005D731E"/>
    <w:rsid w:val="005D7E40"/>
    <w:rsid w:val="005E1322"/>
    <w:rsid w:val="005E14D1"/>
    <w:rsid w:val="005E2FC7"/>
    <w:rsid w:val="005E3FCF"/>
    <w:rsid w:val="005E4B26"/>
    <w:rsid w:val="005E51DA"/>
    <w:rsid w:val="005E774C"/>
    <w:rsid w:val="005F0801"/>
    <w:rsid w:val="005F08FA"/>
    <w:rsid w:val="005F0A6B"/>
    <w:rsid w:val="005F1712"/>
    <w:rsid w:val="005F5A8E"/>
    <w:rsid w:val="005F6742"/>
    <w:rsid w:val="005F7103"/>
    <w:rsid w:val="00603C9C"/>
    <w:rsid w:val="00603D81"/>
    <w:rsid w:val="00604A78"/>
    <w:rsid w:val="00605729"/>
    <w:rsid w:val="00605F35"/>
    <w:rsid w:val="00606F14"/>
    <w:rsid w:val="00612D0A"/>
    <w:rsid w:val="00616B0B"/>
    <w:rsid w:val="00620F79"/>
    <w:rsid w:val="00623303"/>
    <w:rsid w:val="00627E2F"/>
    <w:rsid w:val="00630BCD"/>
    <w:rsid w:val="006328BF"/>
    <w:rsid w:val="00633020"/>
    <w:rsid w:val="00634270"/>
    <w:rsid w:val="00634A5D"/>
    <w:rsid w:val="0063596A"/>
    <w:rsid w:val="006370E8"/>
    <w:rsid w:val="006426DB"/>
    <w:rsid w:val="00643175"/>
    <w:rsid w:val="006456AC"/>
    <w:rsid w:val="00647722"/>
    <w:rsid w:val="00647838"/>
    <w:rsid w:val="0064798E"/>
    <w:rsid w:val="006506FE"/>
    <w:rsid w:val="0065330B"/>
    <w:rsid w:val="00654A95"/>
    <w:rsid w:val="00661CCA"/>
    <w:rsid w:val="00663527"/>
    <w:rsid w:val="00664400"/>
    <w:rsid w:val="00666418"/>
    <w:rsid w:val="0066780D"/>
    <w:rsid w:val="0067032F"/>
    <w:rsid w:val="00671182"/>
    <w:rsid w:val="00671A2B"/>
    <w:rsid w:val="00671B4A"/>
    <w:rsid w:val="0067318F"/>
    <w:rsid w:val="006735DE"/>
    <w:rsid w:val="006736EE"/>
    <w:rsid w:val="00677EA8"/>
    <w:rsid w:val="006800FF"/>
    <w:rsid w:val="00680707"/>
    <w:rsid w:val="00680F90"/>
    <w:rsid w:val="00681FBF"/>
    <w:rsid w:val="006830E2"/>
    <w:rsid w:val="00684FA2"/>
    <w:rsid w:val="00691C75"/>
    <w:rsid w:val="006923CE"/>
    <w:rsid w:val="00694226"/>
    <w:rsid w:val="00697518"/>
    <w:rsid w:val="006A2DA7"/>
    <w:rsid w:val="006A4E5A"/>
    <w:rsid w:val="006A4E98"/>
    <w:rsid w:val="006A5F0D"/>
    <w:rsid w:val="006B0D2B"/>
    <w:rsid w:val="006B1021"/>
    <w:rsid w:val="006B1404"/>
    <w:rsid w:val="006B1C5F"/>
    <w:rsid w:val="006B21C4"/>
    <w:rsid w:val="006B4E5F"/>
    <w:rsid w:val="006B56FE"/>
    <w:rsid w:val="006B6344"/>
    <w:rsid w:val="006B725F"/>
    <w:rsid w:val="006C06E6"/>
    <w:rsid w:val="006C4191"/>
    <w:rsid w:val="006C440E"/>
    <w:rsid w:val="006C4757"/>
    <w:rsid w:val="006C4896"/>
    <w:rsid w:val="006D1721"/>
    <w:rsid w:val="006D1785"/>
    <w:rsid w:val="006D30C6"/>
    <w:rsid w:val="006D3CBB"/>
    <w:rsid w:val="006E336B"/>
    <w:rsid w:val="006E3C64"/>
    <w:rsid w:val="006E6C89"/>
    <w:rsid w:val="006F28E7"/>
    <w:rsid w:val="006F3C71"/>
    <w:rsid w:val="006F532A"/>
    <w:rsid w:val="006F596D"/>
    <w:rsid w:val="006F6BC7"/>
    <w:rsid w:val="00706BC6"/>
    <w:rsid w:val="007103B4"/>
    <w:rsid w:val="00712523"/>
    <w:rsid w:val="00712FAD"/>
    <w:rsid w:val="00713656"/>
    <w:rsid w:val="00713BA6"/>
    <w:rsid w:val="007142A9"/>
    <w:rsid w:val="00715AFC"/>
    <w:rsid w:val="00715EA1"/>
    <w:rsid w:val="0071645D"/>
    <w:rsid w:val="00716E5F"/>
    <w:rsid w:val="007174F8"/>
    <w:rsid w:val="0072005B"/>
    <w:rsid w:val="00720D82"/>
    <w:rsid w:val="007234E0"/>
    <w:rsid w:val="00723540"/>
    <w:rsid w:val="007242DC"/>
    <w:rsid w:val="00724EFC"/>
    <w:rsid w:val="00725152"/>
    <w:rsid w:val="00730BC1"/>
    <w:rsid w:val="00730F90"/>
    <w:rsid w:val="007310E5"/>
    <w:rsid w:val="007312B4"/>
    <w:rsid w:val="00731DE8"/>
    <w:rsid w:val="00731EAE"/>
    <w:rsid w:val="0073390C"/>
    <w:rsid w:val="007350CD"/>
    <w:rsid w:val="00740C75"/>
    <w:rsid w:val="0074322A"/>
    <w:rsid w:val="00744017"/>
    <w:rsid w:val="00747F9A"/>
    <w:rsid w:val="007549E8"/>
    <w:rsid w:val="007562E2"/>
    <w:rsid w:val="0075689A"/>
    <w:rsid w:val="00762621"/>
    <w:rsid w:val="0076318A"/>
    <w:rsid w:val="00764BBB"/>
    <w:rsid w:val="00770F06"/>
    <w:rsid w:val="007711C7"/>
    <w:rsid w:val="007734E9"/>
    <w:rsid w:val="0077705C"/>
    <w:rsid w:val="0077787F"/>
    <w:rsid w:val="00777CAF"/>
    <w:rsid w:val="00781AE3"/>
    <w:rsid w:val="00782731"/>
    <w:rsid w:val="00782EF6"/>
    <w:rsid w:val="00785589"/>
    <w:rsid w:val="00791D9E"/>
    <w:rsid w:val="00793937"/>
    <w:rsid w:val="007946EE"/>
    <w:rsid w:val="007A075F"/>
    <w:rsid w:val="007A1645"/>
    <w:rsid w:val="007A19CB"/>
    <w:rsid w:val="007A1F52"/>
    <w:rsid w:val="007A3342"/>
    <w:rsid w:val="007A4428"/>
    <w:rsid w:val="007A7DDA"/>
    <w:rsid w:val="007A7ECD"/>
    <w:rsid w:val="007B038C"/>
    <w:rsid w:val="007B385A"/>
    <w:rsid w:val="007B62D8"/>
    <w:rsid w:val="007B73A7"/>
    <w:rsid w:val="007C310A"/>
    <w:rsid w:val="007C454B"/>
    <w:rsid w:val="007C59CE"/>
    <w:rsid w:val="007C74A9"/>
    <w:rsid w:val="007C7E56"/>
    <w:rsid w:val="007D4CD3"/>
    <w:rsid w:val="007D536E"/>
    <w:rsid w:val="007D5973"/>
    <w:rsid w:val="007D795E"/>
    <w:rsid w:val="007E16F8"/>
    <w:rsid w:val="007E2E7B"/>
    <w:rsid w:val="007E32DC"/>
    <w:rsid w:val="007F269F"/>
    <w:rsid w:val="007F3335"/>
    <w:rsid w:val="007F37B4"/>
    <w:rsid w:val="007F445C"/>
    <w:rsid w:val="007F718D"/>
    <w:rsid w:val="007F7EA1"/>
    <w:rsid w:val="00800D52"/>
    <w:rsid w:val="00801C70"/>
    <w:rsid w:val="00803233"/>
    <w:rsid w:val="0080347E"/>
    <w:rsid w:val="008122CC"/>
    <w:rsid w:val="00814299"/>
    <w:rsid w:val="008145FC"/>
    <w:rsid w:val="00814933"/>
    <w:rsid w:val="00814D22"/>
    <w:rsid w:val="00822DE7"/>
    <w:rsid w:val="008232DB"/>
    <w:rsid w:val="008247D6"/>
    <w:rsid w:val="008258CE"/>
    <w:rsid w:val="00825F40"/>
    <w:rsid w:val="00826CC4"/>
    <w:rsid w:val="00827148"/>
    <w:rsid w:val="008303C1"/>
    <w:rsid w:val="00830B3B"/>
    <w:rsid w:val="00832354"/>
    <w:rsid w:val="008349C1"/>
    <w:rsid w:val="00836008"/>
    <w:rsid w:val="0084047E"/>
    <w:rsid w:val="0084112A"/>
    <w:rsid w:val="0084164E"/>
    <w:rsid w:val="00843D3A"/>
    <w:rsid w:val="00844555"/>
    <w:rsid w:val="0084601C"/>
    <w:rsid w:val="00846700"/>
    <w:rsid w:val="00846954"/>
    <w:rsid w:val="00846A7D"/>
    <w:rsid w:val="00846CB3"/>
    <w:rsid w:val="00850960"/>
    <w:rsid w:val="0085233A"/>
    <w:rsid w:val="00853070"/>
    <w:rsid w:val="008533D4"/>
    <w:rsid w:val="00853F47"/>
    <w:rsid w:val="00855C81"/>
    <w:rsid w:val="00862F79"/>
    <w:rsid w:val="0086317A"/>
    <w:rsid w:val="00863E46"/>
    <w:rsid w:val="008641F5"/>
    <w:rsid w:val="0086427A"/>
    <w:rsid w:val="00866080"/>
    <w:rsid w:val="00867DB0"/>
    <w:rsid w:val="00867DCA"/>
    <w:rsid w:val="0087075F"/>
    <w:rsid w:val="008714B1"/>
    <w:rsid w:val="00871D7A"/>
    <w:rsid w:val="00872CFC"/>
    <w:rsid w:val="00875A84"/>
    <w:rsid w:val="00876A38"/>
    <w:rsid w:val="008805A2"/>
    <w:rsid w:val="00880B53"/>
    <w:rsid w:val="00880CE7"/>
    <w:rsid w:val="00880D13"/>
    <w:rsid w:val="00882B92"/>
    <w:rsid w:val="00884715"/>
    <w:rsid w:val="00885BCA"/>
    <w:rsid w:val="0089001B"/>
    <w:rsid w:val="00892B30"/>
    <w:rsid w:val="0089325D"/>
    <w:rsid w:val="008A07E7"/>
    <w:rsid w:val="008A1CB7"/>
    <w:rsid w:val="008A335D"/>
    <w:rsid w:val="008A3551"/>
    <w:rsid w:val="008A7FAC"/>
    <w:rsid w:val="008B0302"/>
    <w:rsid w:val="008B0942"/>
    <w:rsid w:val="008B114D"/>
    <w:rsid w:val="008B1688"/>
    <w:rsid w:val="008B2E71"/>
    <w:rsid w:val="008B3B56"/>
    <w:rsid w:val="008B3CA6"/>
    <w:rsid w:val="008B58C2"/>
    <w:rsid w:val="008B6398"/>
    <w:rsid w:val="008B6D1D"/>
    <w:rsid w:val="008C27EE"/>
    <w:rsid w:val="008C359F"/>
    <w:rsid w:val="008C58A5"/>
    <w:rsid w:val="008C661B"/>
    <w:rsid w:val="008C6FB2"/>
    <w:rsid w:val="008D0093"/>
    <w:rsid w:val="008D0B63"/>
    <w:rsid w:val="008D5ED0"/>
    <w:rsid w:val="008D6783"/>
    <w:rsid w:val="008D6AB1"/>
    <w:rsid w:val="008E0F7E"/>
    <w:rsid w:val="008E1757"/>
    <w:rsid w:val="008E3312"/>
    <w:rsid w:val="008E5F1D"/>
    <w:rsid w:val="008E61C0"/>
    <w:rsid w:val="008E639D"/>
    <w:rsid w:val="008F2AC3"/>
    <w:rsid w:val="008F3D32"/>
    <w:rsid w:val="008F56D3"/>
    <w:rsid w:val="008F6363"/>
    <w:rsid w:val="008F64E8"/>
    <w:rsid w:val="008F69D6"/>
    <w:rsid w:val="00900EEC"/>
    <w:rsid w:val="00902BF6"/>
    <w:rsid w:val="009030B6"/>
    <w:rsid w:val="0090328D"/>
    <w:rsid w:val="0090421D"/>
    <w:rsid w:val="00904309"/>
    <w:rsid w:val="00907490"/>
    <w:rsid w:val="00911264"/>
    <w:rsid w:val="00911289"/>
    <w:rsid w:val="00911DBB"/>
    <w:rsid w:val="0091243D"/>
    <w:rsid w:val="00912FF0"/>
    <w:rsid w:val="00914786"/>
    <w:rsid w:val="00914824"/>
    <w:rsid w:val="00915160"/>
    <w:rsid w:val="009177DD"/>
    <w:rsid w:val="00917E63"/>
    <w:rsid w:val="00917E6D"/>
    <w:rsid w:val="00922D8F"/>
    <w:rsid w:val="0092690D"/>
    <w:rsid w:val="0092765C"/>
    <w:rsid w:val="00930947"/>
    <w:rsid w:val="009309E2"/>
    <w:rsid w:val="009314FC"/>
    <w:rsid w:val="0093517C"/>
    <w:rsid w:val="0093604E"/>
    <w:rsid w:val="009363A7"/>
    <w:rsid w:val="00940F17"/>
    <w:rsid w:val="009411C0"/>
    <w:rsid w:val="0094195B"/>
    <w:rsid w:val="00941BB1"/>
    <w:rsid w:val="00942744"/>
    <w:rsid w:val="009450C4"/>
    <w:rsid w:val="0095032D"/>
    <w:rsid w:val="0095057B"/>
    <w:rsid w:val="009517DF"/>
    <w:rsid w:val="00951DB8"/>
    <w:rsid w:val="00952708"/>
    <w:rsid w:val="0095381D"/>
    <w:rsid w:val="009546FC"/>
    <w:rsid w:val="00954A96"/>
    <w:rsid w:val="0095646E"/>
    <w:rsid w:val="0095653D"/>
    <w:rsid w:val="00957261"/>
    <w:rsid w:val="0096224F"/>
    <w:rsid w:val="0096280F"/>
    <w:rsid w:val="0096533A"/>
    <w:rsid w:val="00966576"/>
    <w:rsid w:val="0097331E"/>
    <w:rsid w:val="00976725"/>
    <w:rsid w:val="00976A7F"/>
    <w:rsid w:val="00981966"/>
    <w:rsid w:val="00984A3F"/>
    <w:rsid w:val="00987045"/>
    <w:rsid w:val="0098728D"/>
    <w:rsid w:val="00987DC0"/>
    <w:rsid w:val="009918C0"/>
    <w:rsid w:val="00991EDE"/>
    <w:rsid w:val="009923C4"/>
    <w:rsid w:val="00997FE4"/>
    <w:rsid w:val="009A2BD5"/>
    <w:rsid w:val="009A375B"/>
    <w:rsid w:val="009A6271"/>
    <w:rsid w:val="009B055C"/>
    <w:rsid w:val="009B0FD2"/>
    <w:rsid w:val="009B122A"/>
    <w:rsid w:val="009B1337"/>
    <w:rsid w:val="009B16C8"/>
    <w:rsid w:val="009B17A5"/>
    <w:rsid w:val="009B238D"/>
    <w:rsid w:val="009B2B06"/>
    <w:rsid w:val="009B4C97"/>
    <w:rsid w:val="009B5D31"/>
    <w:rsid w:val="009C436B"/>
    <w:rsid w:val="009C486E"/>
    <w:rsid w:val="009C4B42"/>
    <w:rsid w:val="009C5255"/>
    <w:rsid w:val="009C5280"/>
    <w:rsid w:val="009C5E71"/>
    <w:rsid w:val="009C68C0"/>
    <w:rsid w:val="009C7DFE"/>
    <w:rsid w:val="009D00A0"/>
    <w:rsid w:val="009D0BD4"/>
    <w:rsid w:val="009D2CCA"/>
    <w:rsid w:val="009D5ED4"/>
    <w:rsid w:val="009D6112"/>
    <w:rsid w:val="009D7EEC"/>
    <w:rsid w:val="009E01E3"/>
    <w:rsid w:val="009E0415"/>
    <w:rsid w:val="009E0943"/>
    <w:rsid w:val="009E3A61"/>
    <w:rsid w:val="009E472A"/>
    <w:rsid w:val="009E545A"/>
    <w:rsid w:val="009E5A53"/>
    <w:rsid w:val="009E6C25"/>
    <w:rsid w:val="009F0E4E"/>
    <w:rsid w:val="009F3731"/>
    <w:rsid w:val="009F4CC6"/>
    <w:rsid w:val="009F7099"/>
    <w:rsid w:val="00A00787"/>
    <w:rsid w:val="00A011AE"/>
    <w:rsid w:val="00A01809"/>
    <w:rsid w:val="00A01B7A"/>
    <w:rsid w:val="00A029F3"/>
    <w:rsid w:val="00A03267"/>
    <w:rsid w:val="00A03E62"/>
    <w:rsid w:val="00A0497B"/>
    <w:rsid w:val="00A07C25"/>
    <w:rsid w:val="00A113CD"/>
    <w:rsid w:val="00A1174E"/>
    <w:rsid w:val="00A12501"/>
    <w:rsid w:val="00A1284C"/>
    <w:rsid w:val="00A13524"/>
    <w:rsid w:val="00A1575F"/>
    <w:rsid w:val="00A15C9E"/>
    <w:rsid w:val="00A16633"/>
    <w:rsid w:val="00A26492"/>
    <w:rsid w:val="00A319C8"/>
    <w:rsid w:val="00A34BB4"/>
    <w:rsid w:val="00A35364"/>
    <w:rsid w:val="00A3682F"/>
    <w:rsid w:val="00A42DE4"/>
    <w:rsid w:val="00A42FC8"/>
    <w:rsid w:val="00A43AAB"/>
    <w:rsid w:val="00A510B9"/>
    <w:rsid w:val="00A5130D"/>
    <w:rsid w:val="00A52067"/>
    <w:rsid w:val="00A52A7B"/>
    <w:rsid w:val="00A55532"/>
    <w:rsid w:val="00A56DF6"/>
    <w:rsid w:val="00A5733A"/>
    <w:rsid w:val="00A60A13"/>
    <w:rsid w:val="00A616B1"/>
    <w:rsid w:val="00A630CB"/>
    <w:rsid w:val="00A655B6"/>
    <w:rsid w:val="00A66ED1"/>
    <w:rsid w:val="00A670E9"/>
    <w:rsid w:val="00A67448"/>
    <w:rsid w:val="00A7004D"/>
    <w:rsid w:val="00A726A8"/>
    <w:rsid w:val="00A74EB5"/>
    <w:rsid w:val="00A82B43"/>
    <w:rsid w:val="00A83C95"/>
    <w:rsid w:val="00A8448D"/>
    <w:rsid w:val="00A9018B"/>
    <w:rsid w:val="00A92896"/>
    <w:rsid w:val="00A97060"/>
    <w:rsid w:val="00A97C52"/>
    <w:rsid w:val="00AA3E54"/>
    <w:rsid w:val="00AA4067"/>
    <w:rsid w:val="00AA55D5"/>
    <w:rsid w:val="00AB05AD"/>
    <w:rsid w:val="00AB1EAF"/>
    <w:rsid w:val="00AB69EA"/>
    <w:rsid w:val="00AB70D7"/>
    <w:rsid w:val="00AC04DD"/>
    <w:rsid w:val="00AC14F6"/>
    <w:rsid w:val="00AC20E8"/>
    <w:rsid w:val="00AC42B8"/>
    <w:rsid w:val="00AC5A1D"/>
    <w:rsid w:val="00AC5EAF"/>
    <w:rsid w:val="00AC6EF8"/>
    <w:rsid w:val="00AC7B98"/>
    <w:rsid w:val="00AD0A21"/>
    <w:rsid w:val="00AD168D"/>
    <w:rsid w:val="00AD1949"/>
    <w:rsid w:val="00AD1BFA"/>
    <w:rsid w:val="00AD30B0"/>
    <w:rsid w:val="00AD341B"/>
    <w:rsid w:val="00AD4BE9"/>
    <w:rsid w:val="00AD5E34"/>
    <w:rsid w:val="00AD6686"/>
    <w:rsid w:val="00AE0386"/>
    <w:rsid w:val="00AE04DF"/>
    <w:rsid w:val="00AE23B7"/>
    <w:rsid w:val="00AE340F"/>
    <w:rsid w:val="00AE5B90"/>
    <w:rsid w:val="00AE6383"/>
    <w:rsid w:val="00AF1F80"/>
    <w:rsid w:val="00AF76D8"/>
    <w:rsid w:val="00B02EF7"/>
    <w:rsid w:val="00B03ECA"/>
    <w:rsid w:val="00B0499C"/>
    <w:rsid w:val="00B0568E"/>
    <w:rsid w:val="00B0698B"/>
    <w:rsid w:val="00B0718D"/>
    <w:rsid w:val="00B07E12"/>
    <w:rsid w:val="00B07E9C"/>
    <w:rsid w:val="00B10182"/>
    <w:rsid w:val="00B13A3B"/>
    <w:rsid w:val="00B151FC"/>
    <w:rsid w:val="00B1629D"/>
    <w:rsid w:val="00B16C8A"/>
    <w:rsid w:val="00B23378"/>
    <w:rsid w:val="00B24422"/>
    <w:rsid w:val="00B24AD4"/>
    <w:rsid w:val="00B24DC7"/>
    <w:rsid w:val="00B25303"/>
    <w:rsid w:val="00B30961"/>
    <w:rsid w:val="00B33575"/>
    <w:rsid w:val="00B366B1"/>
    <w:rsid w:val="00B42BFC"/>
    <w:rsid w:val="00B51BAC"/>
    <w:rsid w:val="00B5213D"/>
    <w:rsid w:val="00B5314F"/>
    <w:rsid w:val="00B5396F"/>
    <w:rsid w:val="00B572B4"/>
    <w:rsid w:val="00B57B5E"/>
    <w:rsid w:val="00B6080C"/>
    <w:rsid w:val="00B60C0E"/>
    <w:rsid w:val="00B64AB2"/>
    <w:rsid w:val="00B65ABC"/>
    <w:rsid w:val="00B66A0D"/>
    <w:rsid w:val="00B66E10"/>
    <w:rsid w:val="00B7041E"/>
    <w:rsid w:val="00B73CE2"/>
    <w:rsid w:val="00B75495"/>
    <w:rsid w:val="00B75530"/>
    <w:rsid w:val="00B7631B"/>
    <w:rsid w:val="00B774A7"/>
    <w:rsid w:val="00B81ADF"/>
    <w:rsid w:val="00B8484C"/>
    <w:rsid w:val="00B85A3C"/>
    <w:rsid w:val="00B8733C"/>
    <w:rsid w:val="00B91526"/>
    <w:rsid w:val="00B938F8"/>
    <w:rsid w:val="00B94016"/>
    <w:rsid w:val="00B94ADC"/>
    <w:rsid w:val="00B95AF7"/>
    <w:rsid w:val="00B95EB8"/>
    <w:rsid w:val="00B96C53"/>
    <w:rsid w:val="00B97CDB"/>
    <w:rsid w:val="00BA0825"/>
    <w:rsid w:val="00BA17EF"/>
    <w:rsid w:val="00BA45B9"/>
    <w:rsid w:val="00BB09E1"/>
    <w:rsid w:val="00BB0EE3"/>
    <w:rsid w:val="00BB1E1D"/>
    <w:rsid w:val="00BB2F23"/>
    <w:rsid w:val="00BB3315"/>
    <w:rsid w:val="00BB3420"/>
    <w:rsid w:val="00BB367C"/>
    <w:rsid w:val="00BB6010"/>
    <w:rsid w:val="00BB68AB"/>
    <w:rsid w:val="00BB7826"/>
    <w:rsid w:val="00BC0F3A"/>
    <w:rsid w:val="00BC515D"/>
    <w:rsid w:val="00BC57AE"/>
    <w:rsid w:val="00BC6CA7"/>
    <w:rsid w:val="00BC6F74"/>
    <w:rsid w:val="00BD126E"/>
    <w:rsid w:val="00BD4D23"/>
    <w:rsid w:val="00BD7AD4"/>
    <w:rsid w:val="00BE0214"/>
    <w:rsid w:val="00BE04CA"/>
    <w:rsid w:val="00BE06C8"/>
    <w:rsid w:val="00BE095F"/>
    <w:rsid w:val="00BE1252"/>
    <w:rsid w:val="00BE356B"/>
    <w:rsid w:val="00BE67B4"/>
    <w:rsid w:val="00BF0C96"/>
    <w:rsid w:val="00BF1223"/>
    <w:rsid w:val="00BF3871"/>
    <w:rsid w:val="00BF3A10"/>
    <w:rsid w:val="00BF5A22"/>
    <w:rsid w:val="00C0169C"/>
    <w:rsid w:val="00C136E3"/>
    <w:rsid w:val="00C15190"/>
    <w:rsid w:val="00C168A0"/>
    <w:rsid w:val="00C2265B"/>
    <w:rsid w:val="00C240DE"/>
    <w:rsid w:val="00C246DC"/>
    <w:rsid w:val="00C25F07"/>
    <w:rsid w:val="00C273C1"/>
    <w:rsid w:val="00C31AD7"/>
    <w:rsid w:val="00C32DFB"/>
    <w:rsid w:val="00C33EE4"/>
    <w:rsid w:val="00C34609"/>
    <w:rsid w:val="00C34BAB"/>
    <w:rsid w:val="00C35C5D"/>
    <w:rsid w:val="00C35E57"/>
    <w:rsid w:val="00C36E4E"/>
    <w:rsid w:val="00C375C5"/>
    <w:rsid w:val="00C378BB"/>
    <w:rsid w:val="00C37C24"/>
    <w:rsid w:val="00C403D0"/>
    <w:rsid w:val="00C4122D"/>
    <w:rsid w:val="00C4130F"/>
    <w:rsid w:val="00C41D5B"/>
    <w:rsid w:val="00C527C6"/>
    <w:rsid w:val="00C527EB"/>
    <w:rsid w:val="00C52ECE"/>
    <w:rsid w:val="00C53872"/>
    <w:rsid w:val="00C5594C"/>
    <w:rsid w:val="00C57894"/>
    <w:rsid w:val="00C578B5"/>
    <w:rsid w:val="00C63F30"/>
    <w:rsid w:val="00C64649"/>
    <w:rsid w:val="00C647D0"/>
    <w:rsid w:val="00C64AA3"/>
    <w:rsid w:val="00C650A8"/>
    <w:rsid w:val="00C75BDE"/>
    <w:rsid w:val="00C76A56"/>
    <w:rsid w:val="00C7786F"/>
    <w:rsid w:val="00C807B4"/>
    <w:rsid w:val="00C841D9"/>
    <w:rsid w:val="00C84366"/>
    <w:rsid w:val="00C8458F"/>
    <w:rsid w:val="00C846EC"/>
    <w:rsid w:val="00C84708"/>
    <w:rsid w:val="00C84A83"/>
    <w:rsid w:val="00C85386"/>
    <w:rsid w:val="00C86052"/>
    <w:rsid w:val="00C87198"/>
    <w:rsid w:val="00C87505"/>
    <w:rsid w:val="00C875C7"/>
    <w:rsid w:val="00C87D7E"/>
    <w:rsid w:val="00C91C71"/>
    <w:rsid w:val="00C927A4"/>
    <w:rsid w:val="00C935B0"/>
    <w:rsid w:val="00C93720"/>
    <w:rsid w:val="00C94ECE"/>
    <w:rsid w:val="00C95243"/>
    <w:rsid w:val="00C96740"/>
    <w:rsid w:val="00C97544"/>
    <w:rsid w:val="00C97727"/>
    <w:rsid w:val="00CA362D"/>
    <w:rsid w:val="00CA5A6D"/>
    <w:rsid w:val="00CA6959"/>
    <w:rsid w:val="00CA6999"/>
    <w:rsid w:val="00CB01FE"/>
    <w:rsid w:val="00CB04CF"/>
    <w:rsid w:val="00CB0B78"/>
    <w:rsid w:val="00CB42FF"/>
    <w:rsid w:val="00CB5A0E"/>
    <w:rsid w:val="00CB612F"/>
    <w:rsid w:val="00CB6592"/>
    <w:rsid w:val="00CC1F09"/>
    <w:rsid w:val="00CC4900"/>
    <w:rsid w:val="00CD45E5"/>
    <w:rsid w:val="00CD5378"/>
    <w:rsid w:val="00CD6513"/>
    <w:rsid w:val="00CD6FB0"/>
    <w:rsid w:val="00CD74AC"/>
    <w:rsid w:val="00CE230A"/>
    <w:rsid w:val="00CE3AAA"/>
    <w:rsid w:val="00CE3B4C"/>
    <w:rsid w:val="00CE42CA"/>
    <w:rsid w:val="00CE4845"/>
    <w:rsid w:val="00CE55D3"/>
    <w:rsid w:val="00CE7496"/>
    <w:rsid w:val="00CF30A5"/>
    <w:rsid w:val="00CF35BD"/>
    <w:rsid w:val="00CF591F"/>
    <w:rsid w:val="00CF5A09"/>
    <w:rsid w:val="00CF71BC"/>
    <w:rsid w:val="00D005CE"/>
    <w:rsid w:val="00D040C0"/>
    <w:rsid w:val="00D05084"/>
    <w:rsid w:val="00D07010"/>
    <w:rsid w:val="00D073B5"/>
    <w:rsid w:val="00D13003"/>
    <w:rsid w:val="00D13036"/>
    <w:rsid w:val="00D1371E"/>
    <w:rsid w:val="00D15789"/>
    <w:rsid w:val="00D163B9"/>
    <w:rsid w:val="00D21C57"/>
    <w:rsid w:val="00D22D79"/>
    <w:rsid w:val="00D23883"/>
    <w:rsid w:val="00D3010B"/>
    <w:rsid w:val="00D304E2"/>
    <w:rsid w:val="00D3084A"/>
    <w:rsid w:val="00D30FB0"/>
    <w:rsid w:val="00D30FEC"/>
    <w:rsid w:val="00D33810"/>
    <w:rsid w:val="00D35AE5"/>
    <w:rsid w:val="00D37F60"/>
    <w:rsid w:val="00D4184C"/>
    <w:rsid w:val="00D43241"/>
    <w:rsid w:val="00D43970"/>
    <w:rsid w:val="00D44094"/>
    <w:rsid w:val="00D44FFC"/>
    <w:rsid w:val="00D45122"/>
    <w:rsid w:val="00D452CD"/>
    <w:rsid w:val="00D46411"/>
    <w:rsid w:val="00D476D1"/>
    <w:rsid w:val="00D5195D"/>
    <w:rsid w:val="00D53782"/>
    <w:rsid w:val="00D54BC0"/>
    <w:rsid w:val="00D55611"/>
    <w:rsid w:val="00D55ADA"/>
    <w:rsid w:val="00D57B53"/>
    <w:rsid w:val="00D57C83"/>
    <w:rsid w:val="00D61CB6"/>
    <w:rsid w:val="00D62712"/>
    <w:rsid w:val="00D62B6A"/>
    <w:rsid w:val="00D77B6C"/>
    <w:rsid w:val="00D80CB7"/>
    <w:rsid w:val="00D82338"/>
    <w:rsid w:val="00D84618"/>
    <w:rsid w:val="00D8554E"/>
    <w:rsid w:val="00D91295"/>
    <w:rsid w:val="00D9249B"/>
    <w:rsid w:val="00D92F35"/>
    <w:rsid w:val="00D9396D"/>
    <w:rsid w:val="00D93D6A"/>
    <w:rsid w:val="00D9473E"/>
    <w:rsid w:val="00D94758"/>
    <w:rsid w:val="00D950D9"/>
    <w:rsid w:val="00D95609"/>
    <w:rsid w:val="00D97D65"/>
    <w:rsid w:val="00DA244D"/>
    <w:rsid w:val="00DA3F69"/>
    <w:rsid w:val="00DA7CFA"/>
    <w:rsid w:val="00DB2084"/>
    <w:rsid w:val="00DC06D0"/>
    <w:rsid w:val="00DC13C1"/>
    <w:rsid w:val="00DC21E2"/>
    <w:rsid w:val="00DC49D2"/>
    <w:rsid w:val="00DC66C1"/>
    <w:rsid w:val="00DC7C74"/>
    <w:rsid w:val="00DD010A"/>
    <w:rsid w:val="00DD0CEA"/>
    <w:rsid w:val="00DD3495"/>
    <w:rsid w:val="00DD4F2E"/>
    <w:rsid w:val="00DE73FC"/>
    <w:rsid w:val="00DF00D3"/>
    <w:rsid w:val="00DF36B3"/>
    <w:rsid w:val="00DF382F"/>
    <w:rsid w:val="00DF41DC"/>
    <w:rsid w:val="00DF5330"/>
    <w:rsid w:val="00E002E9"/>
    <w:rsid w:val="00E0464F"/>
    <w:rsid w:val="00E06AC7"/>
    <w:rsid w:val="00E06E69"/>
    <w:rsid w:val="00E13D0D"/>
    <w:rsid w:val="00E144E8"/>
    <w:rsid w:val="00E14E84"/>
    <w:rsid w:val="00E1636C"/>
    <w:rsid w:val="00E21588"/>
    <w:rsid w:val="00E25E3D"/>
    <w:rsid w:val="00E2715B"/>
    <w:rsid w:val="00E320F5"/>
    <w:rsid w:val="00E321AB"/>
    <w:rsid w:val="00E32BFB"/>
    <w:rsid w:val="00E33182"/>
    <w:rsid w:val="00E3361E"/>
    <w:rsid w:val="00E33666"/>
    <w:rsid w:val="00E34BAC"/>
    <w:rsid w:val="00E3689D"/>
    <w:rsid w:val="00E37C0E"/>
    <w:rsid w:val="00E403F9"/>
    <w:rsid w:val="00E40530"/>
    <w:rsid w:val="00E409F0"/>
    <w:rsid w:val="00E42F18"/>
    <w:rsid w:val="00E431C1"/>
    <w:rsid w:val="00E43202"/>
    <w:rsid w:val="00E44791"/>
    <w:rsid w:val="00E464DF"/>
    <w:rsid w:val="00E47BEA"/>
    <w:rsid w:val="00E514C8"/>
    <w:rsid w:val="00E52007"/>
    <w:rsid w:val="00E526A9"/>
    <w:rsid w:val="00E526DE"/>
    <w:rsid w:val="00E527BB"/>
    <w:rsid w:val="00E53763"/>
    <w:rsid w:val="00E5400B"/>
    <w:rsid w:val="00E543A3"/>
    <w:rsid w:val="00E54D5A"/>
    <w:rsid w:val="00E5766A"/>
    <w:rsid w:val="00E57E5E"/>
    <w:rsid w:val="00E618EF"/>
    <w:rsid w:val="00E62171"/>
    <w:rsid w:val="00E621F7"/>
    <w:rsid w:val="00E6326B"/>
    <w:rsid w:val="00E65402"/>
    <w:rsid w:val="00E65725"/>
    <w:rsid w:val="00E67197"/>
    <w:rsid w:val="00E755BC"/>
    <w:rsid w:val="00E75ADD"/>
    <w:rsid w:val="00E77603"/>
    <w:rsid w:val="00E77A09"/>
    <w:rsid w:val="00E8015A"/>
    <w:rsid w:val="00E81F60"/>
    <w:rsid w:val="00E837B4"/>
    <w:rsid w:val="00E85B49"/>
    <w:rsid w:val="00E86E31"/>
    <w:rsid w:val="00E875CD"/>
    <w:rsid w:val="00E9034F"/>
    <w:rsid w:val="00E904E8"/>
    <w:rsid w:val="00E90ADB"/>
    <w:rsid w:val="00E90C48"/>
    <w:rsid w:val="00E916EE"/>
    <w:rsid w:val="00E92378"/>
    <w:rsid w:val="00E92D69"/>
    <w:rsid w:val="00E950FC"/>
    <w:rsid w:val="00E9567F"/>
    <w:rsid w:val="00E962A1"/>
    <w:rsid w:val="00EA1B63"/>
    <w:rsid w:val="00EA2912"/>
    <w:rsid w:val="00EA39C2"/>
    <w:rsid w:val="00EA42E2"/>
    <w:rsid w:val="00EA538E"/>
    <w:rsid w:val="00EA5697"/>
    <w:rsid w:val="00EA5E6A"/>
    <w:rsid w:val="00EA6C83"/>
    <w:rsid w:val="00EA73D3"/>
    <w:rsid w:val="00EB0028"/>
    <w:rsid w:val="00EB1CC5"/>
    <w:rsid w:val="00EB77A9"/>
    <w:rsid w:val="00EC04EC"/>
    <w:rsid w:val="00EC2B12"/>
    <w:rsid w:val="00EC3957"/>
    <w:rsid w:val="00EC5265"/>
    <w:rsid w:val="00EC61E7"/>
    <w:rsid w:val="00EC6836"/>
    <w:rsid w:val="00EC74D7"/>
    <w:rsid w:val="00EC79B4"/>
    <w:rsid w:val="00ED0211"/>
    <w:rsid w:val="00ED0696"/>
    <w:rsid w:val="00ED0ABB"/>
    <w:rsid w:val="00ED2D2C"/>
    <w:rsid w:val="00EE0EFF"/>
    <w:rsid w:val="00EE1F15"/>
    <w:rsid w:val="00EE4E24"/>
    <w:rsid w:val="00EE511C"/>
    <w:rsid w:val="00EE6097"/>
    <w:rsid w:val="00EE7749"/>
    <w:rsid w:val="00EE7BE8"/>
    <w:rsid w:val="00EF1B25"/>
    <w:rsid w:val="00EF415A"/>
    <w:rsid w:val="00EF4E37"/>
    <w:rsid w:val="00EF65D6"/>
    <w:rsid w:val="00EF6CDF"/>
    <w:rsid w:val="00F037AA"/>
    <w:rsid w:val="00F04336"/>
    <w:rsid w:val="00F07FE9"/>
    <w:rsid w:val="00F10ACE"/>
    <w:rsid w:val="00F10BAF"/>
    <w:rsid w:val="00F14F52"/>
    <w:rsid w:val="00F1582E"/>
    <w:rsid w:val="00F217F8"/>
    <w:rsid w:val="00F21989"/>
    <w:rsid w:val="00F21E91"/>
    <w:rsid w:val="00F262C0"/>
    <w:rsid w:val="00F271A7"/>
    <w:rsid w:val="00F31A3E"/>
    <w:rsid w:val="00F324A3"/>
    <w:rsid w:val="00F3348C"/>
    <w:rsid w:val="00F33D83"/>
    <w:rsid w:val="00F37E36"/>
    <w:rsid w:val="00F4094E"/>
    <w:rsid w:val="00F42631"/>
    <w:rsid w:val="00F44E0A"/>
    <w:rsid w:val="00F45493"/>
    <w:rsid w:val="00F461AD"/>
    <w:rsid w:val="00F463F7"/>
    <w:rsid w:val="00F4737E"/>
    <w:rsid w:val="00F50101"/>
    <w:rsid w:val="00F51336"/>
    <w:rsid w:val="00F52720"/>
    <w:rsid w:val="00F5412E"/>
    <w:rsid w:val="00F55107"/>
    <w:rsid w:val="00F57394"/>
    <w:rsid w:val="00F57A67"/>
    <w:rsid w:val="00F60990"/>
    <w:rsid w:val="00F61BB3"/>
    <w:rsid w:val="00F631BE"/>
    <w:rsid w:val="00F65EA4"/>
    <w:rsid w:val="00F662B6"/>
    <w:rsid w:val="00F6778A"/>
    <w:rsid w:val="00F7032D"/>
    <w:rsid w:val="00F73D3F"/>
    <w:rsid w:val="00F745B4"/>
    <w:rsid w:val="00F765A8"/>
    <w:rsid w:val="00F81934"/>
    <w:rsid w:val="00F82B9F"/>
    <w:rsid w:val="00F831BF"/>
    <w:rsid w:val="00F83525"/>
    <w:rsid w:val="00F84B6A"/>
    <w:rsid w:val="00F850B8"/>
    <w:rsid w:val="00F85CFB"/>
    <w:rsid w:val="00F93C3B"/>
    <w:rsid w:val="00F96DEB"/>
    <w:rsid w:val="00FA18A7"/>
    <w:rsid w:val="00FA196E"/>
    <w:rsid w:val="00FA26BB"/>
    <w:rsid w:val="00FA3E08"/>
    <w:rsid w:val="00FA4995"/>
    <w:rsid w:val="00FA4EFE"/>
    <w:rsid w:val="00FA5A02"/>
    <w:rsid w:val="00FA642B"/>
    <w:rsid w:val="00FB0D61"/>
    <w:rsid w:val="00FB1BC7"/>
    <w:rsid w:val="00FB2DFE"/>
    <w:rsid w:val="00FB397C"/>
    <w:rsid w:val="00FB46E5"/>
    <w:rsid w:val="00FB490F"/>
    <w:rsid w:val="00FC11D7"/>
    <w:rsid w:val="00FC45F3"/>
    <w:rsid w:val="00FC624E"/>
    <w:rsid w:val="00FC6277"/>
    <w:rsid w:val="00FC7084"/>
    <w:rsid w:val="00FD055E"/>
    <w:rsid w:val="00FD0D7B"/>
    <w:rsid w:val="00FD21DD"/>
    <w:rsid w:val="00FD53B1"/>
    <w:rsid w:val="00FD5533"/>
    <w:rsid w:val="00FD57DD"/>
    <w:rsid w:val="00FD76B6"/>
    <w:rsid w:val="00FD7F5B"/>
    <w:rsid w:val="00FE2113"/>
    <w:rsid w:val="00FE2167"/>
    <w:rsid w:val="00FE4318"/>
    <w:rsid w:val="00FE5281"/>
    <w:rsid w:val="00FF2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28F9E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uiPriority="9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uiPriority="9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5EA4"/>
    <w:pPr>
      <w:spacing w:after="200" w:line="276" w:lineRule="auto"/>
      <w:jc w:val="both"/>
    </w:pPr>
    <w:rPr>
      <w:lang w:eastAsia="en-US"/>
    </w:rPr>
  </w:style>
  <w:style w:type="paragraph" w:styleId="Heading1">
    <w:name w:val="heading 1"/>
    <w:basedOn w:val="Heading2"/>
    <w:next w:val="Normal"/>
    <w:link w:val="Heading1Char"/>
    <w:uiPriority w:val="99"/>
    <w:qFormat/>
    <w:rsid w:val="00426952"/>
    <w:pPr>
      <w:numPr>
        <w:ilvl w:val="0"/>
      </w:numPr>
      <w:outlineLvl w:val="0"/>
    </w:pPr>
    <w:rPr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26952"/>
    <w:pPr>
      <w:keepNext/>
      <w:keepLines/>
      <w:numPr>
        <w:ilvl w:val="1"/>
        <w:numId w:val="1"/>
      </w:numPr>
      <w:spacing w:before="240" w:after="160" w:line="240" w:lineRule="auto"/>
      <w:contextualSpacing/>
      <w:jc w:val="left"/>
      <w:outlineLvl w:val="1"/>
    </w:pPr>
    <w:rPr>
      <w:b/>
      <w:color w:val="0070C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26952"/>
    <w:pPr>
      <w:keepNext/>
      <w:keepLines/>
      <w:numPr>
        <w:ilvl w:val="2"/>
        <w:numId w:val="1"/>
      </w:numPr>
      <w:spacing w:before="200" w:after="0" w:line="240" w:lineRule="auto"/>
      <w:contextualSpacing/>
      <w:jc w:val="left"/>
      <w:outlineLvl w:val="2"/>
    </w:pPr>
    <w:rPr>
      <w:b/>
      <w:color w:val="0070C0"/>
      <w:sz w:val="24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26952"/>
    <w:pPr>
      <w:keepNext/>
      <w:keepLines/>
      <w:numPr>
        <w:ilvl w:val="3"/>
        <w:numId w:val="1"/>
      </w:numPr>
      <w:tabs>
        <w:tab w:val="num" w:pos="993"/>
      </w:tabs>
      <w:spacing w:before="120" w:after="0" w:line="240" w:lineRule="auto"/>
      <w:contextualSpacing/>
      <w:jc w:val="left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26952"/>
    <w:pPr>
      <w:keepNext/>
      <w:keepLines/>
      <w:spacing w:before="240" w:after="80"/>
      <w:contextualSpacing/>
      <w:jc w:val="left"/>
      <w:outlineLvl w:val="4"/>
    </w:pPr>
    <w:rPr>
      <w:rFonts w:ascii="Arial" w:eastAsia="Times New Roman" w:hAnsi="Arial"/>
      <w:color w:val="666666"/>
      <w:sz w:val="20"/>
      <w:szCs w:val="20"/>
      <w:lang w:val="en-US" w:eastAsia="bg-BG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720D82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26952"/>
    <w:rPr>
      <w:rFonts w:cs="Times New Roman"/>
      <w:b/>
      <w:sz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26952"/>
    <w:rPr>
      <w:rFonts w:ascii="Arial" w:hAnsi="Arial" w:cs="Times New Roman"/>
      <w:color w:val="666666"/>
      <w:lang w:val="en-US"/>
    </w:rPr>
  </w:style>
  <w:style w:type="character" w:customStyle="1" w:styleId="Heading8Char">
    <w:name w:val="Heading 8 Char"/>
    <w:basedOn w:val="DefaultParagraphFont"/>
    <w:link w:val="Heading8"/>
    <w:semiHidden/>
    <w:locked/>
    <w:rsid w:val="00720D82"/>
    <w:rPr>
      <w:rFonts w:ascii="Calibri" w:hAnsi="Calibri" w:cs="Times New Roman"/>
      <w:i/>
      <w:sz w:val="24"/>
      <w:lang w:eastAsia="en-US"/>
    </w:rPr>
  </w:style>
  <w:style w:type="character" w:styleId="Strong">
    <w:name w:val="Strong"/>
    <w:basedOn w:val="DefaultParagraphFont"/>
    <w:uiPriority w:val="22"/>
    <w:qFormat/>
    <w:rsid w:val="0080347E"/>
    <w:rPr>
      <w:rFonts w:cs="Times New Roman"/>
      <w:b/>
    </w:rPr>
  </w:style>
  <w:style w:type="character" w:styleId="Hyperlink">
    <w:name w:val="Hyperlink"/>
    <w:basedOn w:val="DefaultParagraphFont"/>
    <w:uiPriority w:val="99"/>
    <w:rsid w:val="0080347E"/>
    <w:rPr>
      <w:rFonts w:cs="Times New Roman"/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1227B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8F64E8"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Car Car"/>
    <w:basedOn w:val="Normal"/>
    <w:link w:val="FootnoteTextChar"/>
    <w:uiPriority w:val="99"/>
    <w:rsid w:val="00C95243"/>
    <w:pPr>
      <w:spacing w:after="0" w:line="240" w:lineRule="auto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locked/>
    <w:rsid w:val="00C95243"/>
    <w:rPr>
      <w:rFonts w:ascii="Times New Roman" w:hAnsi="Times New Roman" w:cs="Times New Roman"/>
      <w:sz w:val="20"/>
      <w:lang w:val="en-GB" w:eastAsia="en-GB"/>
    </w:rPr>
  </w:style>
  <w:style w:type="character" w:styleId="FootnoteReference">
    <w:name w:val="footnote reference"/>
    <w:basedOn w:val="DefaultParagraphFont"/>
    <w:uiPriority w:val="99"/>
    <w:rsid w:val="00C95243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4A4CCD"/>
    <w:pPr>
      <w:spacing w:after="0" w:line="240" w:lineRule="auto"/>
    </w:pPr>
    <w:rPr>
      <w:rFonts w:ascii="Tahoma" w:hAnsi="Tahoma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A4CCD"/>
    <w:rPr>
      <w:rFonts w:ascii="Tahoma" w:hAnsi="Tahoma" w:cs="Times New Roman"/>
      <w:sz w:val="16"/>
    </w:rPr>
  </w:style>
  <w:style w:type="table" w:styleId="TableGrid">
    <w:name w:val="Table Grid"/>
    <w:basedOn w:val="TableNormal"/>
    <w:uiPriority w:val="99"/>
    <w:rsid w:val="008B6D1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B140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B1404"/>
    <w:rPr>
      <w:rFonts w:cs="Times New Roman"/>
    </w:rPr>
  </w:style>
  <w:style w:type="character" w:styleId="CommentReference">
    <w:name w:val="annotation reference"/>
    <w:basedOn w:val="DefaultParagraphFont"/>
    <w:uiPriority w:val="99"/>
    <w:rsid w:val="001C6383"/>
    <w:rPr>
      <w:rFonts w:cs="Times New Roman"/>
      <w:sz w:val="16"/>
    </w:rPr>
  </w:style>
  <w:style w:type="paragraph" w:styleId="CommentText">
    <w:name w:val="annotation text"/>
    <w:basedOn w:val="Normal"/>
    <w:link w:val="CommentTextChar"/>
    <w:rsid w:val="001C6383"/>
    <w:pPr>
      <w:spacing w:line="240" w:lineRule="auto"/>
    </w:pPr>
    <w:rPr>
      <w:sz w:val="20"/>
      <w:szCs w:val="20"/>
      <w:lang w:eastAsia="bg-BG"/>
    </w:rPr>
  </w:style>
  <w:style w:type="character" w:customStyle="1" w:styleId="CommentTextChar">
    <w:name w:val="Comment Text Char"/>
    <w:basedOn w:val="DefaultParagraphFont"/>
    <w:link w:val="CommentText"/>
    <w:locked/>
    <w:rsid w:val="001C6383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C63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C6383"/>
    <w:rPr>
      <w:rFonts w:cs="Times New Roman"/>
      <w:b/>
      <w:sz w:val="20"/>
    </w:rPr>
  </w:style>
  <w:style w:type="paragraph" w:customStyle="1" w:styleId="GOVBodyHeading">
    <w:name w:val="GOV Body Heading"/>
    <w:uiPriority w:val="99"/>
    <w:rsid w:val="00426952"/>
    <w:pPr>
      <w:keepNext/>
      <w:spacing w:before="120"/>
      <w:jc w:val="both"/>
    </w:pPr>
    <w:rPr>
      <w:rFonts w:cs="Arial"/>
      <w:b/>
      <w:color w:val="000000"/>
      <w:sz w:val="24"/>
      <w:lang w:eastAsia="en-US"/>
    </w:rPr>
  </w:style>
  <w:style w:type="paragraph" w:customStyle="1" w:styleId="MoIListNumber1">
    <w:name w:val="MoI List Number 1"/>
    <w:uiPriority w:val="99"/>
    <w:rsid w:val="00426952"/>
    <w:pPr>
      <w:numPr>
        <w:numId w:val="2"/>
      </w:numPr>
      <w:spacing w:before="60" w:line="252" w:lineRule="auto"/>
      <w:contextualSpacing/>
      <w:jc w:val="both"/>
    </w:pPr>
    <w:rPr>
      <w:rFonts w:cs="Arial"/>
      <w:color w:val="000000"/>
      <w:sz w:val="24"/>
      <w:lang w:eastAsia="en-US"/>
    </w:rPr>
  </w:style>
  <w:style w:type="paragraph" w:styleId="Revision">
    <w:name w:val="Revision"/>
    <w:hidden/>
    <w:uiPriority w:val="99"/>
    <w:semiHidden/>
    <w:rsid w:val="005510F2"/>
    <w:rPr>
      <w:lang w:eastAsia="en-US"/>
    </w:rPr>
  </w:style>
  <w:style w:type="character" w:styleId="FollowedHyperlink">
    <w:name w:val="FollowedHyperlink"/>
    <w:basedOn w:val="DefaultParagraphFont"/>
    <w:uiPriority w:val="99"/>
    <w:semiHidden/>
    <w:rsid w:val="00266E37"/>
    <w:rPr>
      <w:rFonts w:cs="Times New Roman"/>
      <w:color w:val="800080"/>
      <w:u w:val="single"/>
    </w:rPr>
  </w:style>
  <w:style w:type="paragraph" w:styleId="TOCHeading">
    <w:name w:val="TOC Heading"/>
    <w:basedOn w:val="Heading1"/>
    <w:next w:val="Normal"/>
    <w:uiPriority w:val="99"/>
    <w:qFormat/>
    <w:rsid w:val="00E65725"/>
    <w:pPr>
      <w:numPr>
        <w:numId w:val="0"/>
      </w:numPr>
      <w:spacing w:line="259" w:lineRule="auto"/>
      <w:outlineLvl w:val="9"/>
    </w:pPr>
    <w:rPr>
      <w:color w:val="365F91"/>
      <w:szCs w:val="32"/>
      <w:lang w:val="en-US"/>
    </w:rPr>
  </w:style>
  <w:style w:type="paragraph" w:styleId="TOC1">
    <w:name w:val="toc 1"/>
    <w:basedOn w:val="Normal"/>
    <w:next w:val="Normal"/>
    <w:autoRedefine/>
    <w:uiPriority w:val="99"/>
    <w:rsid w:val="00830B3B"/>
    <w:pPr>
      <w:tabs>
        <w:tab w:val="left" w:pos="426"/>
        <w:tab w:val="right" w:leader="dot" w:pos="9628"/>
      </w:tabs>
      <w:spacing w:after="100"/>
      <w:ind w:left="426" w:hanging="426"/>
    </w:pPr>
    <w:rPr>
      <w:b/>
      <w:noProof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62F79"/>
    <w:pPr>
      <w:spacing w:after="0" w:line="240" w:lineRule="auto"/>
    </w:pPr>
    <w:rPr>
      <w:rFonts w:ascii="Times New Roman" w:hAnsi="Times New Roman"/>
      <w:sz w:val="24"/>
      <w:szCs w:val="24"/>
      <w:lang w:eastAsia="bg-BG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862F79"/>
    <w:rPr>
      <w:rFonts w:ascii="Times New Roman" w:hAnsi="Times New Roman" w:cs="Times New Roman"/>
      <w:sz w:val="24"/>
    </w:rPr>
  </w:style>
  <w:style w:type="paragraph" w:customStyle="1" w:styleId="KH1">
    <w:name w:val="KH1"/>
    <w:basedOn w:val="Normal"/>
    <w:link w:val="KH1Char"/>
    <w:uiPriority w:val="99"/>
    <w:rsid w:val="000224A1"/>
    <w:pPr>
      <w:spacing w:after="327" w:line="259" w:lineRule="auto"/>
      <w:ind w:left="60"/>
      <w:jc w:val="center"/>
    </w:pPr>
    <w:rPr>
      <w:rFonts w:ascii="Times New Roman" w:hAnsi="Times New Roman"/>
      <w:b/>
      <w:color w:val="000000"/>
      <w:sz w:val="24"/>
      <w:szCs w:val="20"/>
      <w:lang w:eastAsia="bg-BG"/>
    </w:rPr>
  </w:style>
  <w:style w:type="character" w:customStyle="1" w:styleId="KH1Char">
    <w:name w:val="KH1 Char"/>
    <w:link w:val="KH1"/>
    <w:uiPriority w:val="99"/>
    <w:locked/>
    <w:rsid w:val="000224A1"/>
    <w:rPr>
      <w:rFonts w:ascii="Times New Roman" w:hAnsi="Times New Roman"/>
      <w:b/>
      <w:color w:val="000000"/>
      <w:sz w:val="24"/>
      <w:lang w:eastAsia="bg-BG"/>
    </w:rPr>
  </w:style>
  <w:style w:type="character" w:customStyle="1" w:styleId="figChar">
    <w:name w:val="fig Char"/>
    <w:link w:val="fig"/>
    <w:uiPriority w:val="99"/>
    <w:locked/>
    <w:rsid w:val="000224A1"/>
    <w:rPr>
      <w:rFonts w:ascii="Arial" w:hAnsi="Arial"/>
      <w:i/>
      <w:color w:val="000000"/>
    </w:rPr>
  </w:style>
  <w:style w:type="paragraph" w:customStyle="1" w:styleId="fig">
    <w:name w:val="fig"/>
    <w:basedOn w:val="Normal"/>
    <w:link w:val="figChar"/>
    <w:uiPriority w:val="99"/>
    <w:rsid w:val="000224A1"/>
    <w:pPr>
      <w:spacing w:after="120" w:line="240" w:lineRule="auto"/>
      <w:jc w:val="center"/>
    </w:pPr>
    <w:rPr>
      <w:rFonts w:ascii="Arial" w:hAnsi="Arial"/>
      <w:i/>
      <w:color w:val="000000"/>
      <w:sz w:val="20"/>
      <w:szCs w:val="20"/>
      <w:lang w:eastAsia="bg-BG"/>
    </w:rPr>
  </w:style>
  <w:style w:type="paragraph" w:styleId="TOC2">
    <w:name w:val="toc 2"/>
    <w:basedOn w:val="TOC3"/>
    <w:next w:val="Normal"/>
    <w:autoRedefine/>
    <w:uiPriority w:val="99"/>
    <w:rsid w:val="00830B3B"/>
    <w:pPr>
      <w:tabs>
        <w:tab w:val="left" w:pos="993"/>
      </w:tabs>
      <w:ind w:left="993" w:hanging="567"/>
    </w:pPr>
  </w:style>
  <w:style w:type="paragraph" w:styleId="TOC3">
    <w:name w:val="toc 3"/>
    <w:basedOn w:val="Normal"/>
    <w:next w:val="Normal"/>
    <w:autoRedefine/>
    <w:uiPriority w:val="99"/>
    <w:rsid w:val="004573D3"/>
    <w:pPr>
      <w:tabs>
        <w:tab w:val="left" w:pos="1701"/>
        <w:tab w:val="right" w:leader="dot" w:pos="9628"/>
      </w:tabs>
      <w:spacing w:after="60"/>
      <w:ind w:left="1701" w:hanging="709"/>
    </w:pPr>
    <w:rPr>
      <w:noProof/>
    </w:rPr>
  </w:style>
  <w:style w:type="paragraph" w:styleId="Title">
    <w:name w:val="Title"/>
    <w:basedOn w:val="Normal"/>
    <w:link w:val="TitleChar"/>
    <w:uiPriority w:val="99"/>
    <w:qFormat/>
    <w:rsid w:val="00EA42E2"/>
    <w:pPr>
      <w:widowControl w:val="0"/>
      <w:tabs>
        <w:tab w:val="left" w:pos="-720"/>
      </w:tabs>
      <w:suppressAutoHyphens/>
      <w:spacing w:after="0" w:line="240" w:lineRule="auto"/>
      <w:ind w:left="567"/>
      <w:jc w:val="center"/>
    </w:pPr>
    <w:rPr>
      <w:rFonts w:eastAsia="Times New Roman"/>
      <w:b/>
      <w:sz w:val="20"/>
      <w:szCs w:val="20"/>
      <w:lang w:val="en-US" w:eastAsia="bg-BG"/>
    </w:rPr>
  </w:style>
  <w:style w:type="character" w:customStyle="1" w:styleId="TitleChar">
    <w:name w:val="Title Char"/>
    <w:basedOn w:val="DefaultParagraphFont"/>
    <w:link w:val="Title"/>
    <w:uiPriority w:val="99"/>
    <w:locked/>
    <w:rsid w:val="00EA42E2"/>
    <w:rPr>
      <w:rFonts w:eastAsia="Times New Roman" w:cs="Times New Roman"/>
      <w:b/>
      <w:sz w:val="20"/>
      <w:lang w:val="en-US"/>
    </w:rPr>
  </w:style>
  <w:style w:type="paragraph" w:customStyle="1" w:styleId="SubTitle1">
    <w:name w:val="SubTitle 1"/>
    <w:basedOn w:val="Normal"/>
    <w:next w:val="Normal"/>
    <w:uiPriority w:val="99"/>
    <w:rsid w:val="007C7E56"/>
    <w:pPr>
      <w:spacing w:after="240" w:line="240" w:lineRule="auto"/>
      <w:jc w:val="center"/>
    </w:pPr>
    <w:rPr>
      <w:rFonts w:ascii="Times New Roman" w:eastAsia="Times New Roman" w:hAnsi="Times New Roman"/>
      <w:b/>
      <w:sz w:val="40"/>
      <w:szCs w:val="20"/>
      <w:lang w:val="en-GB"/>
    </w:rPr>
  </w:style>
  <w:style w:type="paragraph" w:customStyle="1" w:styleId="GOVBullet1">
    <w:name w:val="GOV Bullet 1"/>
    <w:uiPriority w:val="99"/>
    <w:rsid w:val="00EF415A"/>
    <w:pPr>
      <w:numPr>
        <w:numId w:val="4"/>
      </w:numPr>
      <w:tabs>
        <w:tab w:val="num" w:pos="851"/>
      </w:tabs>
      <w:spacing w:before="120"/>
      <w:ind w:left="851" w:hanging="284"/>
      <w:jc w:val="both"/>
    </w:pPr>
    <w:rPr>
      <w:rFonts w:eastAsia="Times New Roman" w:cs="Calibri"/>
      <w:sz w:val="24"/>
      <w:szCs w:val="24"/>
    </w:rPr>
  </w:style>
  <w:style w:type="paragraph" w:customStyle="1" w:styleId="GOVBody">
    <w:name w:val="GOV Body"/>
    <w:uiPriority w:val="99"/>
    <w:rsid w:val="00EF415A"/>
    <w:pPr>
      <w:spacing w:before="120" w:line="250" w:lineRule="auto"/>
      <w:jc w:val="both"/>
    </w:pPr>
    <w:rPr>
      <w:rFonts w:eastAsia="Times New Roman"/>
      <w:sz w:val="24"/>
      <w:szCs w:val="24"/>
      <w:lang w:bidi="bn-IN"/>
    </w:rPr>
  </w:style>
  <w:style w:type="paragraph" w:customStyle="1" w:styleId="GOVBullet2">
    <w:name w:val="GOV Bullet 2"/>
    <w:uiPriority w:val="99"/>
    <w:rsid w:val="00EF415A"/>
    <w:pPr>
      <w:numPr>
        <w:ilvl w:val="2"/>
        <w:numId w:val="3"/>
      </w:numPr>
      <w:tabs>
        <w:tab w:val="left" w:pos="1134"/>
      </w:tabs>
      <w:spacing w:before="60"/>
      <w:ind w:left="1135" w:hanging="284"/>
      <w:jc w:val="both"/>
    </w:pPr>
    <w:rPr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rsid w:val="004D6F75"/>
    <w:pPr>
      <w:spacing w:after="120"/>
      <w:ind w:left="283"/>
      <w:jc w:val="left"/>
    </w:pPr>
    <w:rPr>
      <w:sz w:val="2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D6F75"/>
    <w:rPr>
      <w:rFonts w:cs="Times New Roman"/>
      <w:lang w:val="en-US" w:eastAsia="en-US"/>
    </w:rPr>
  </w:style>
  <w:style w:type="paragraph" w:styleId="NormalWeb">
    <w:name w:val="Normal (Web)"/>
    <w:basedOn w:val="Normal"/>
    <w:uiPriority w:val="99"/>
    <w:rsid w:val="004D6F75"/>
    <w:pPr>
      <w:jc w:val="left"/>
    </w:pPr>
    <w:rPr>
      <w:rFonts w:ascii="Times New Roman" w:hAnsi="Times New Roman"/>
      <w:sz w:val="24"/>
      <w:szCs w:val="24"/>
      <w:lang w:val="en-US"/>
    </w:rPr>
  </w:style>
  <w:style w:type="character" w:customStyle="1" w:styleId="samedocreference1">
    <w:name w:val="samedocreference1"/>
    <w:uiPriority w:val="99"/>
    <w:rsid w:val="004D6F75"/>
    <w:rPr>
      <w:color w:val="8B0000"/>
      <w:u w:val="single"/>
    </w:rPr>
  </w:style>
  <w:style w:type="paragraph" w:customStyle="1" w:styleId="CharCharCharCharChar1CharCharCharCharChar">
    <w:name w:val="Char Char Char Char Char1 Char Char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">
    <w:name w:val="Char Char Char Char Char1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CharChar1">
    <w:name w:val="Char Char Char Char Char1 Char Char Char Char Char1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character" w:customStyle="1" w:styleId="txcpv">
    <w:name w:val="txcpv"/>
    <w:uiPriority w:val="99"/>
    <w:rsid w:val="004D6F75"/>
  </w:style>
  <w:style w:type="paragraph" w:customStyle="1" w:styleId="CharCharCharCharChar1CharCharCharCharChar2">
    <w:name w:val="Char Char Char Char Char1 Char Char Char Char Char2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hAnsi="Futura Bk"/>
      <w:sz w:val="20"/>
      <w:szCs w:val="24"/>
      <w:lang w:val="en-US" w:eastAsia="pl-PL"/>
    </w:rPr>
  </w:style>
  <w:style w:type="paragraph" w:styleId="BodyText">
    <w:name w:val="Body Text"/>
    <w:basedOn w:val="Normal"/>
    <w:link w:val="BodyTextChar"/>
    <w:uiPriority w:val="99"/>
    <w:semiHidden/>
    <w:rsid w:val="00720D82"/>
    <w:pPr>
      <w:spacing w:after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20D82"/>
    <w:rPr>
      <w:rFonts w:cs="Times New Roman"/>
      <w:lang w:eastAsia="en-US"/>
    </w:rPr>
  </w:style>
  <w:style w:type="character" w:customStyle="1" w:styleId="CommentTextChar1">
    <w:name w:val="Comment Text Char1"/>
    <w:uiPriority w:val="99"/>
    <w:semiHidden/>
    <w:rsid w:val="00475489"/>
    <w:rPr>
      <w:rFonts w:ascii="Calibri" w:hAnsi="Calibri"/>
      <w:sz w:val="20"/>
    </w:rPr>
  </w:style>
  <w:style w:type="character" w:customStyle="1" w:styleId="PlainTextChar1">
    <w:name w:val="Plain Text Char1"/>
    <w:uiPriority w:val="99"/>
    <w:locked/>
    <w:rsid w:val="00475489"/>
    <w:rPr>
      <w:rFonts w:ascii="Courier New" w:hAnsi="Courier New"/>
      <w:sz w:val="20"/>
      <w:lang w:val="en-US"/>
    </w:rPr>
  </w:style>
  <w:style w:type="paragraph" w:styleId="PlainText">
    <w:name w:val="Plain Text"/>
    <w:basedOn w:val="Normal"/>
    <w:link w:val="PlainTextChar"/>
    <w:uiPriority w:val="99"/>
    <w:rsid w:val="00475489"/>
    <w:pPr>
      <w:spacing w:after="0" w:line="240" w:lineRule="auto"/>
      <w:jc w:val="left"/>
    </w:pPr>
    <w:rPr>
      <w:rFonts w:ascii="Courier New" w:hAnsi="Courier New"/>
      <w:sz w:val="20"/>
      <w:szCs w:val="20"/>
      <w:lang w:val="en-US" w:eastAsia="bg-BG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475489"/>
    <w:rPr>
      <w:rFonts w:ascii="Courier New" w:hAnsi="Courier New" w:cs="Times New Roman"/>
      <w:sz w:val="20"/>
      <w:lang w:eastAsia="en-US"/>
    </w:rPr>
  </w:style>
  <w:style w:type="paragraph" w:customStyle="1" w:styleId="Style31">
    <w:name w:val="Style31"/>
    <w:basedOn w:val="Normal"/>
    <w:rsid w:val="00475489"/>
    <w:pPr>
      <w:widowControl w:val="0"/>
      <w:autoSpaceDE w:val="0"/>
      <w:autoSpaceDN w:val="0"/>
      <w:adjustRightInd w:val="0"/>
      <w:spacing w:after="0" w:line="278" w:lineRule="exact"/>
      <w:ind w:firstLine="768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irstline">
    <w:name w:val="firstline"/>
    <w:basedOn w:val="Normal"/>
    <w:rsid w:val="00475489"/>
    <w:pPr>
      <w:spacing w:after="0" w:line="240" w:lineRule="atLeast"/>
      <w:ind w:firstLine="640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character" w:customStyle="1" w:styleId="FontStyle50">
    <w:name w:val="Font Style50"/>
    <w:rsid w:val="00475489"/>
    <w:rPr>
      <w:rFonts w:ascii="Times New Roman" w:hAnsi="Times New Roman"/>
      <w:sz w:val="22"/>
    </w:rPr>
  </w:style>
  <w:style w:type="paragraph" w:customStyle="1" w:styleId="Style18">
    <w:name w:val="Style18"/>
    <w:basedOn w:val="Normal"/>
    <w:rsid w:val="00475489"/>
    <w:pPr>
      <w:widowControl w:val="0"/>
      <w:autoSpaceDE w:val="0"/>
      <w:autoSpaceDN w:val="0"/>
      <w:adjustRightInd w:val="0"/>
      <w:spacing w:after="0" w:line="274" w:lineRule="exact"/>
      <w:ind w:hanging="355"/>
    </w:pPr>
    <w:rPr>
      <w:rFonts w:ascii="Arial Narrow" w:eastAsia="Times New Roman" w:hAnsi="Arial Narrow"/>
      <w:sz w:val="24"/>
      <w:szCs w:val="24"/>
      <w:lang w:eastAsia="bg-BG"/>
    </w:rPr>
  </w:style>
  <w:style w:type="character" w:customStyle="1" w:styleId="CharChar2">
    <w:name w:val="Char Char2"/>
    <w:uiPriority w:val="99"/>
    <w:rsid w:val="00C846EC"/>
    <w:rPr>
      <w:rFonts w:ascii="Courier New" w:hAnsi="Courier New"/>
      <w:sz w:val="20"/>
      <w:lang w:val="en-US"/>
    </w:rPr>
  </w:style>
  <w:style w:type="character" w:customStyle="1" w:styleId="CharChar">
    <w:name w:val="Char Char"/>
    <w:uiPriority w:val="99"/>
    <w:rsid w:val="00C846EC"/>
    <w:rPr>
      <w:rFonts w:ascii="Arial" w:hAnsi="Arial"/>
      <w:color w:val="000000"/>
      <w:sz w:val="24"/>
      <w:lang w:val="bg-BG"/>
    </w:rPr>
  </w:style>
  <w:style w:type="paragraph" w:customStyle="1" w:styleId="Default">
    <w:name w:val="Default"/>
    <w:rsid w:val="000D068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styleId="NoSpacing">
    <w:name w:val="No Spacing"/>
    <w:uiPriority w:val="1"/>
    <w:qFormat/>
    <w:rsid w:val="00232626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87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4792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41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95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1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7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1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65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65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265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55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658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22658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65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5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65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6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3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65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4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265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5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26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658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2265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65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4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65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46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2658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2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5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58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658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07">
              <w:marLeft w:val="0"/>
              <w:marRight w:val="0"/>
              <w:marTop w:val="0"/>
              <w:marBottom w:val="0"/>
              <w:divBdr>
                <w:top w:val="single" w:sz="6" w:space="15" w:color="D8D8D8"/>
                <w:left w:val="single" w:sz="6" w:space="11" w:color="D8D8D8"/>
                <w:bottom w:val="single" w:sz="6" w:space="30" w:color="D8D8D8"/>
                <w:right w:val="single" w:sz="6" w:space="11" w:color="D8D8D8"/>
              </w:divBdr>
              <w:divsChild>
                <w:div w:id="62265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13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86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5326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71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36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30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E34CC-64BF-43BF-A42F-4531A440E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Относно Тех задание по проект - за АГКК</vt:lpstr>
    </vt:vector>
  </TitlesOfParts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Относно Тех задание по проект - за АГКК</dc:title>
  <dc:subject>Тех задание развитие ИС на АГКК</dc:subject>
  <dc:creator/>
  <dc:description>Първи бележки по заданието</dc:description>
  <cp:lastModifiedBy/>
  <cp:revision>1</cp:revision>
  <dcterms:created xsi:type="dcterms:W3CDTF">2017-08-23T08:08:00Z</dcterms:created>
  <dcterms:modified xsi:type="dcterms:W3CDTF">2019-10-16T09:44:00Z</dcterms:modified>
  <cp:category>Проект</cp:category>
</cp:coreProperties>
</file>